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42C13" w14:textId="77777777" w:rsidR="00E547BE" w:rsidRPr="00C31772" w:rsidRDefault="00E547BE" w:rsidP="00012FDF">
      <w:pPr>
        <w:rPr>
          <w:noProof/>
          <w:lang w:val="en-US" w:eastAsia="nl-NL"/>
        </w:rPr>
      </w:pPr>
      <w:r w:rsidRPr="00C31772">
        <w:rPr>
          <w:noProof/>
          <w:lang w:val="en-US" w:eastAsia="nl-NL"/>
        </w:rPr>
        <w:t xml:space="preserve">                                 </w:t>
      </w:r>
      <w:r>
        <w:rPr>
          <w:noProof/>
          <w:lang w:eastAsia="nl-NL"/>
        </w:rPr>
        <w:drawing>
          <wp:inline distT="0" distB="0" distL="0" distR="0" wp14:anchorId="6C6E2BD4" wp14:editId="59944559">
            <wp:extent cx="4762500" cy="10668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Belastingdienst.pn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1B7EA3" w14:textId="77777777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lang w:val="en-US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53F60" wp14:editId="1DCD09C3">
                <wp:simplePos x="0" y="0"/>
                <wp:positionH relativeFrom="column">
                  <wp:posOffset>563880</wp:posOffset>
                </wp:positionH>
                <wp:positionV relativeFrom="paragraph">
                  <wp:posOffset>30479</wp:posOffset>
                </wp:positionV>
                <wp:extent cx="5343525" cy="790575"/>
                <wp:effectExtent l="0" t="0" r="0" b="9525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52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7636CE6" w14:textId="77777777" w:rsidR="003D6C3F" w:rsidRPr="00D50C6D" w:rsidRDefault="003D6C3F" w:rsidP="00D10002">
                            <w:pPr>
                              <w:shd w:val="pct15" w:color="auto" w:fill="FFFFFF"/>
                              <w:tabs>
                                <w:tab w:val="left" w:pos="9072"/>
                              </w:tabs>
                              <w:spacing w:before="120" w:after="120" w:line="520" w:lineRule="exact"/>
                              <w:ind w:left="142" w:right="96"/>
                              <w:jc w:val="center"/>
                              <w:rPr>
                                <w:rFonts w:eastAsia="Times New Roman"/>
                                <w:b/>
                                <w:position w:val="-26"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position w:val="-26"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Specificaties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353F60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44.4pt;margin-top:2.4pt;width:420.75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" filled="f" stroked="f">
                <v:textbox>
                  <w:txbxContent>
                    <w:p w14:paraId="37636CE6" w14:textId="77777777" w:rsidR="003D6C3F" w:rsidRPr="00D50C6D" w:rsidRDefault="003D6C3F" w:rsidP="00D10002">
                      <w:pPr>
                        <w:shd w:val="pct15" w:color="auto" w:fill="FFFFFF"/>
                        <w:tabs>
                          <w:tab w:val="left" w:pos="9072"/>
                        </w:tabs>
                        <w:spacing w:before="120" w:after="120" w:line="520" w:lineRule="exact"/>
                        <w:ind w:left="142" w:right="96"/>
                        <w:jc w:val="center"/>
                        <w:rPr>
                          <w:rFonts w:eastAsia="Times New Roman"/>
                          <w:b/>
                          <w:position w:val="-26"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position w:val="-26"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Specificaties</w:t>
                      </w:r>
                    </w:p>
                  </w:txbxContent>
                </v:textbox>
              </v:shape>
            </w:pict>
          </mc:Fallback>
        </mc:AlternateContent>
      </w:r>
    </w:p>
    <w:p w14:paraId="4AD613B9" w14:textId="77777777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20"/>
          <w:szCs w:val="20"/>
          <w:lang w:val="en-US"/>
        </w:rPr>
      </w:pPr>
    </w:p>
    <w:p w14:paraId="11BF7840" w14:textId="77777777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7974F322" w14:textId="77777777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16A04EEC" w14:textId="77777777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  <w:r w:rsidRPr="00C31772">
        <w:rPr>
          <w:b/>
          <w:sz w:val="56"/>
          <w:szCs w:val="56"/>
          <w:lang w:val="en-US"/>
        </w:rPr>
        <w:t>ValidatieTestService (VTS)</w:t>
      </w:r>
    </w:p>
    <w:p w14:paraId="1F00790C" w14:textId="77777777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70307582" w14:textId="77777777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0E18E641" w14:textId="77777777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6C45FFFC" w14:textId="6C028AFA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  <w:r w:rsidRPr="00C31772">
        <w:rPr>
          <w:b/>
          <w:sz w:val="56"/>
          <w:szCs w:val="56"/>
          <w:lang w:val="en-US"/>
        </w:rPr>
        <w:t>I</w:t>
      </w:r>
      <w:r w:rsidR="003C15E9">
        <w:rPr>
          <w:b/>
          <w:sz w:val="56"/>
          <w:szCs w:val="56"/>
          <w:lang w:val="en-US"/>
        </w:rPr>
        <w:t>HZ</w:t>
      </w:r>
      <w:r w:rsidRPr="00C31772">
        <w:rPr>
          <w:b/>
          <w:sz w:val="56"/>
          <w:szCs w:val="56"/>
          <w:lang w:val="en-US"/>
        </w:rPr>
        <w:t xml:space="preserve"> </w:t>
      </w:r>
      <w:r w:rsidR="00943A01">
        <w:rPr>
          <w:b/>
          <w:sz w:val="56"/>
          <w:szCs w:val="56"/>
          <w:lang w:val="en-US"/>
        </w:rPr>
        <w:t>V</w:t>
      </w:r>
      <w:r w:rsidRPr="00C31772">
        <w:rPr>
          <w:b/>
          <w:sz w:val="56"/>
          <w:szCs w:val="56"/>
          <w:lang w:val="en-US"/>
        </w:rPr>
        <w:t>A 20</w:t>
      </w:r>
      <w:r w:rsidR="00BA6BE9">
        <w:rPr>
          <w:b/>
          <w:sz w:val="56"/>
          <w:szCs w:val="56"/>
          <w:lang w:val="en-US"/>
        </w:rPr>
        <w:t>2</w:t>
      </w:r>
      <w:r w:rsidR="006427D7">
        <w:rPr>
          <w:b/>
          <w:sz w:val="56"/>
          <w:szCs w:val="56"/>
          <w:lang w:val="en-US"/>
        </w:rPr>
        <w:t>6</w:t>
      </w:r>
    </w:p>
    <w:p w14:paraId="547A6579" w14:textId="77777777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7693C7C4" w14:textId="5C51978F" w:rsidR="005D44B9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  <w:r w:rsidRPr="003C15E9">
        <w:rPr>
          <w:b/>
          <w:sz w:val="56"/>
          <w:szCs w:val="56"/>
          <w:lang w:val="en-US"/>
        </w:rPr>
        <w:t>NT</w:t>
      </w:r>
      <w:r w:rsidR="00153008" w:rsidRPr="003C15E9">
        <w:rPr>
          <w:b/>
          <w:sz w:val="56"/>
          <w:szCs w:val="56"/>
          <w:lang w:val="en-US"/>
        </w:rPr>
        <w:t>1</w:t>
      </w:r>
      <w:r w:rsidR="006427D7">
        <w:rPr>
          <w:b/>
          <w:sz w:val="56"/>
          <w:szCs w:val="56"/>
          <w:lang w:val="en-US"/>
        </w:rPr>
        <w:t>9</w:t>
      </w:r>
      <w:r w:rsidR="005872C9" w:rsidRPr="003C15E9">
        <w:rPr>
          <w:b/>
          <w:sz w:val="56"/>
          <w:szCs w:val="56"/>
          <w:lang w:val="en-US"/>
        </w:rPr>
        <w:t>_20</w:t>
      </w:r>
      <w:r w:rsidR="006A454F" w:rsidRPr="003C15E9">
        <w:rPr>
          <w:b/>
          <w:sz w:val="56"/>
          <w:szCs w:val="56"/>
          <w:lang w:val="en-US"/>
        </w:rPr>
        <w:t>2</w:t>
      </w:r>
      <w:r w:rsidR="006427D7">
        <w:rPr>
          <w:b/>
          <w:sz w:val="56"/>
          <w:szCs w:val="56"/>
          <w:lang w:val="en-US"/>
        </w:rPr>
        <w:t>5</w:t>
      </w:r>
      <w:r w:rsidR="005872C9" w:rsidRPr="003C15E9">
        <w:rPr>
          <w:b/>
          <w:sz w:val="56"/>
          <w:szCs w:val="56"/>
          <w:lang w:val="en-US"/>
        </w:rPr>
        <w:t>0</w:t>
      </w:r>
      <w:r w:rsidR="005D44B9" w:rsidRPr="003C15E9">
        <w:rPr>
          <w:b/>
          <w:sz w:val="56"/>
          <w:szCs w:val="56"/>
          <w:lang w:val="en-US"/>
        </w:rPr>
        <w:t>9</w:t>
      </w:r>
      <w:r w:rsidR="009F7F55">
        <w:rPr>
          <w:b/>
          <w:sz w:val="56"/>
          <w:szCs w:val="56"/>
          <w:lang w:val="en-US"/>
        </w:rPr>
        <w:t>1</w:t>
      </w:r>
      <w:r w:rsidR="006427D7">
        <w:rPr>
          <w:b/>
          <w:sz w:val="56"/>
          <w:szCs w:val="56"/>
          <w:lang w:val="en-US"/>
        </w:rPr>
        <w:t>7</w:t>
      </w:r>
    </w:p>
    <w:p w14:paraId="1E63B13A" w14:textId="77777777" w:rsidR="005D44B9" w:rsidRDefault="005D44B9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7192BDD5" w14:textId="77777777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25898453" w14:textId="77777777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27A62604" w14:textId="3279EB43" w:rsidR="00D10002" w:rsidRPr="002439DC" w:rsidRDefault="002D521D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  <w:r>
        <w:rPr>
          <w:b/>
          <w:sz w:val="56"/>
          <w:szCs w:val="56"/>
          <w:lang w:val="en-US"/>
        </w:rPr>
        <w:t xml:space="preserve"> </w:t>
      </w:r>
      <w:r w:rsidR="009C34D4">
        <w:rPr>
          <w:b/>
          <w:sz w:val="56"/>
          <w:szCs w:val="56"/>
          <w:lang w:val="en-US"/>
        </w:rPr>
        <w:t>0</w:t>
      </w:r>
      <w:r w:rsidR="00303029">
        <w:rPr>
          <w:b/>
          <w:sz w:val="56"/>
          <w:szCs w:val="56"/>
          <w:lang w:val="en-US"/>
        </w:rPr>
        <w:t>4</w:t>
      </w:r>
      <w:r>
        <w:rPr>
          <w:b/>
          <w:sz w:val="56"/>
          <w:szCs w:val="56"/>
          <w:lang w:val="en-US"/>
        </w:rPr>
        <w:t xml:space="preserve"> </w:t>
      </w:r>
      <w:r w:rsidR="00303029">
        <w:rPr>
          <w:b/>
          <w:sz w:val="56"/>
          <w:szCs w:val="56"/>
          <w:lang w:val="en-US"/>
        </w:rPr>
        <w:t>februari</w:t>
      </w:r>
      <w:r w:rsidR="005E64FE">
        <w:rPr>
          <w:b/>
          <w:sz w:val="56"/>
          <w:szCs w:val="56"/>
          <w:lang w:val="en-US"/>
        </w:rPr>
        <w:t xml:space="preserve"> 202</w:t>
      </w:r>
      <w:r w:rsidR="00303029">
        <w:rPr>
          <w:b/>
          <w:sz w:val="56"/>
          <w:szCs w:val="56"/>
          <w:lang w:val="en-US"/>
        </w:rPr>
        <w:t>6</w:t>
      </w:r>
    </w:p>
    <w:p w14:paraId="2C0D3455" w14:textId="77777777" w:rsidR="00D10002" w:rsidRPr="00D70D5F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119D624B" w14:textId="77777777" w:rsidR="00D10002" w:rsidRPr="00D70D5F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5DD0A0AD" w14:textId="77777777" w:rsidR="00D10002" w:rsidRPr="00D70D5F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27B0E6FD" w14:textId="77777777" w:rsidR="00012FDF" w:rsidRPr="00D70D5F" w:rsidRDefault="00012FDF" w:rsidP="00012FDF">
      <w:pPr>
        <w:pStyle w:val="Koptekst"/>
        <w:tabs>
          <w:tab w:val="clear" w:pos="4536"/>
          <w:tab w:val="clear" w:pos="9072"/>
        </w:tabs>
        <w:rPr>
          <w:sz w:val="16"/>
          <w:szCs w:val="16"/>
          <w:lang w:val="en-US"/>
        </w:rPr>
      </w:pPr>
    </w:p>
    <w:p w14:paraId="489A3F18" w14:textId="77777777" w:rsidR="00012FDF" w:rsidRPr="00D70D5F" w:rsidRDefault="00012FDF" w:rsidP="00012FDF">
      <w:pPr>
        <w:rPr>
          <w:sz w:val="20"/>
          <w:szCs w:val="20"/>
          <w:lang w:val="en-US"/>
        </w:rPr>
      </w:pPr>
    </w:p>
    <w:p w14:paraId="6073449F" w14:textId="77777777" w:rsidR="00012FDF" w:rsidRPr="00D70D5F" w:rsidRDefault="00012FDF" w:rsidP="00012FDF">
      <w:pPr>
        <w:rPr>
          <w:sz w:val="20"/>
          <w:szCs w:val="20"/>
          <w:lang w:val="en-US"/>
        </w:rPr>
      </w:pPr>
    </w:p>
    <w:p w14:paraId="411C7DD9" w14:textId="77777777" w:rsidR="00012FDF" w:rsidRPr="00D70D5F" w:rsidRDefault="00012FDF" w:rsidP="00012FDF">
      <w:pPr>
        <w:rPr>
          <w:sz w:val="20"/>
          <w:szCs w:val="20"/>
          <w:lang w:val="en-US"/>
        </w:rPr>
      </w:pPr>
    </w:p>
    <w:p w14:paraId="7D14D1DC" w14:textId="77777777" w:rsidR="00D10002" w:rsidRPr="00D70D5F" w:rsidRDefault="00D10002" w:rsidP="00012FDF">
      <w:pPr>
        <w:rPr>
          <w:sz w:val="20"/>
          <w:szCs w:val="20"/>
          <w:lang w:val="en-US"/>
        </w:rPr>
      </w:pPr>
    </w:p>
    <w:p w14:paraId="22C3D192" w14:textId="77777777" w:rsidR="00012FDF" w:rsidRPr="00D70D5F" w:rsidRDefault="005D44B9" w:rsidP="005D44B9">
      <w:pPr>
        <w:tabs>
          <w:tab w:val="left" w:pos="2364"/>
        </w:tabs>
        <w:rPr>
          <w:sz w:val="20"/>
          <w:szCs w:val="20"/>
          <w:lang w:val="en-US"/>
        </w:rPr>
      </w:pPr>
      <w:r w:rsidRPr="00D70D5F">
        <w:rPr>
          <w:sz w:val="20"/>
          <w:szCs w:val="20"/>
          <w:lang w:val="en-US"/>
        </w:rPr>
        <w:tab/>
      </w:r>
    </w:p>
    <w:p w14:paraId="4D4B9033" w14:textId="77777777" w:rsidR="00012FDF" w:rsidRPr="00B01305" w:rsidRDefault="00D10002" w:rsidP="00012FDF">
      <w:pPr>
        <w:rPr>
          <w:b/>
          <w:sz w:val="24"/>
          <w:szCs w:val="24"/>
          <w:u w:val="single"/>
        </w:rPr>
      </w:pPr>
      <w:r w:rsidRPr="00855D9A">
        <w:rPr>
          <w:lang w:val="en-US"/>
        </w:rPr>
        <w:br w:type="page"/>
      </w:r>
      <w:r w:rsidR="00BE75E5" w:rsidRPr="00B01305">
        <w:rPr>
          <w:b/>
          <w:sz w:val="24"/>
          <w:szCs w:val="24"/>
          <w:u w:val="single"/>
        </w:rPr>
        <w:lastRenderedPageBreak/>
        <w:t>Inleiding</w:t>
      </w:r>
    </w:p>
    <w:p w14:paraId="66E7DD46" w14:textId="77777777" w:rsidR="00012FDF" w:rsidRPr="00012FDF" w:rsidRDefault="00012FDF" w:rsidP="00012FDF">
      <w:pPr>
        <w:rPr>
          <w:sz w:val="20"/>
          <w:szCs w:val="20"/>
        </w:rPr>
      </w:pPr>
    </w:p>
    <w:p w14:paraId="6820C415" w14:textId="77777777" w:rsidR="00D111C5" w:rsidRDefault="00D111C5" w:rsidP="00012FDF">
      <w:pPr>
        <w:rPr>
          <w:sz w:val="20"/>
          <w:szCs w:val="20"/>
        </w:rPr>
      </w:pPr>
    </w:p>
    <w:p w14:paraId="4C0F4AEC" w14:textId="77777777" w:rsidR="00012FDF" w:rsidRDefault="00513FB5" w:rsidP="00012FDF">
      <w:pPr>
        <w:rPr>
          <w:sz w:val="20"/>
          <w:szCs w:val="20"/>
        </w:rPr>
      </w:pPr>
      <w:r>
        <w:rPr>
          <w:sz w:val="20"/>
          <w:szCs w:val="20"/>
        </w:rPr>
        <w:t>Dit document</w:t>
      </w:r>
      <w:r w:rsidR="00D71272">
        <w:rPr>
          <w:sz w:val="20"/>
          <w:szCs w:val="20"/>
        </w:rPr>
        <w:t xml:space="preserve"> beschrijft de werking </w:t>
      </w:r>
      <w:r w:rsidR="00D111C5">
        <w:rPr>
          <w:sz w:val="20"/>
          <w:szCs w:val="20"/>
        </w:rPr>
        <w:t>en geeft informatie over</w:t>
      </w:r>
      <w:r w:rsidR="00D71272">
        <w:rPr>
          <w:sz w:val="20"/>
          <w:szCs w:val="20"/>
        </w:rPr>
        <w:t xml:space="preserve"> de ValidatieTestService</w:t>
      </w:r>
      <w:r w:rsidR="00D111C5">
        <w:rPr>
          <w:sz w:val="20"/>
          <w:szCs w:val="20"/>
        </w:rPr>
        <w:t xml:space="preserve"> (VTS)</w:t>
      </w:r>
      <w:r w:rsidR="00D71272">
        <w:rPr>
          <w:sz w:val="20"/>
          <w:szCs w:val="20"/>
        </w:rPr>
        <w:t xml:space="preserve">, specifiek </w:t>
      </w:r>
      <w:r w:rsidR="00D111C5">
        <w:rPr>
          <w:sz w:val="20"/>
          <w:szCs w:val="20"/>
        </w:rPr>
        <w:t xml:space="preserve">voor de berichtstroom die </w:t>
      </w:r>
      <w:r w:rsidR="007D2C26">
        <w:rPr>
          <w:sz w:val="20"/>
          <w:szCs w:val="20"/>
        </w:rPr>
        <w:t>staat</w:t>
      </w:r>
      <w:r w:rsidR="00D111C5">
        <w:rPr>
          <w:sz w:val="20"/>
          <w:szCs w:val="20"/>
        </w:rPr>
        <w:t xml:space="preserve"> vermeld op het “Voorblad”.</w:t>
      </w:r>
    </w:p>
    <w:p w14:paraId="01BA0BCA" w14:textId="77777777" w:rsidR="003030D0" w:rsidRDefault="003030D0" w:rsidP="00012FDF">
      <w:pPr>
        <w:rPr>
          <w:sz w:val="20"/>
          <w:szCs w:val="20"/>
        </w:rPr>
      </w:pPr>
    </w:p>
    <w:p w14:paraId="596305DE" w14:textId="77777777" w:rsidR="002847BE" w:rsidRDefault="00C15046" w:rsidP="00012FDF">
      <w:pPr>
        <w:rPr>
          <w:sz w:val="20"/>
          <w:szCs w:val="20"/>
        </w:rPr>
      </w:pPr>
      <w:r>
        <w:rPr>
          <w:sz w:val="20"/>
          <w:szCs w:val="20"/>
        </w:rPr>
        <w:t>De consistentiecontroles zijn zoveel mogelijk gebaseerd op de condities uit de Gegevensspecificatie (GSP)</w:t>
      </w:r>
      <w:r w:rsidR="007D2C26">
        <w:rPr>
          <w:sz w:val="20"/>
          <w:szCs w:val="20"/>
        </w:rPr>
        <w:t>,</w:t>
      </w:r>
      <w:r>
        <w:rPr>
          <w:sz w:val="20"/>
          <w:szCs w:val="20"/>
        </w:rPr>
        <w:t xml:space="preserve"> die hoort bij deze berichtstroom. </w:t>
      </w:r>
      <w:r w:rsidR="002847BE">
        <w:rPr>
          <w:sz w:val="20"/>
          <w:szCs w:val="20"/>
        </w:rPr>
        <w:t xml:space="preserve">Tevens zullen er ook controles plaatsvinden op </w:t>
      </w:r>
      <w:r w:rsidR="00920350">
        <w:rPr>
          <w:sz w:val="20"/>
          <w:szCs w:val="20"/>
        </w:rPr>
        <w:t>tellingen</w:t>
      </w:r>
      <w:r w:rsidR="002847BE">
        <w:rPr>
          <w:sz w:val="20"/>
          <w:szCs w:val="20"/>
        </w:rPr>
        <w:t>, als deze in de Gegevensspecificatie zijn vermeld.</w:t>
      </w:r>
    </w:p>
    <w:p w14:paraId="46E50C69" w14:textId="77777777" w:rsidR="002847BE" w:rsidRDefault="002847BE" w:rsidP="00012FDF">
      <w:pPr>
        <w:rPr>
          <w:sz w:val="20"/>
          <w:szCs w:val="20"/>
        </w:rPr>
      </w:pPr>
    </w:p>
    <w:p w14:paraId="5C1A052A" w14:textId="77777777" w:rsidR="00D111C5" w:rsidRDefault="00C15046" w:rsidP="00012FDF">
      <w:pPr>
        <w:rPr>
          <w:sz w:val="20"/>
          <w:szCs w:val="20"/>
        </w:rPr>
      </w:pPr>
      <w:r>
        <w:rPr>
          <w:sz w:val="20"/>
          <w:szCs w:val="20"/>
        </w:rPr>
        <w:t xml:space="preserve">Condities </w:t>
      </w:r>
      <w:r w:rsidR="002847BE">
        <w:rPr>
          <w:sz w:val="20"/>
          <w:szCs w:val="20"/>
        </w:rPr>
        <w:t xml:space="preserve">en tellingen </w:t>
      </w:r>
      <w:r>
        <w:rPr>
          <w:sz w:val="20"/>
          <w:szCs w:val="20"/>
        </w:rPr>
        <w:t>uit de Gegevensspecificatie die niet als consistentiecontroles kunnen worden opgenomen, worden in dit document als beperkingen genoemd.</w:t>
      </w:r>
    </w:p>
    <w:p w14:paraId="6D45011C" w14:textId="77777777" w:rsidR="003F47E6" w:rsidRDefault="003F47E6" w:rsidP="00012FDF">
      <w:pPr>
        <w:rPr>
          <w:sz w:val="20"/>
          <w:szCs w:val="20"/>
        </w:rPr>
      </w:pPr>
    </w:p>
    <w:p w14:paraId="0B487BBF" w14:textId="77777777" w:rsidR="00E531ED" w:rsidRDefault="00E531ED" w:rsidP="00012FDF">
      <w:pPr>
        <w:rPr>
          <w:sz w:val="20"/>
          <w:szCs w:val="20"/>
        </w:rPr>
      </w:pPr>
    </w:p>
    <w:p w14:paraId="76C00981" w14:textId="77777777" w:rsidR="00BE75E5" w:rsidRPr="00B01305" w:rsidRDefault="00B01305" w:rsidP="00BE75E5">
      <w:pPr>
        <w:rPr>
          <w:b/>
          <w:sz w:val="24"/>
          <w:szCs w:val="24"/>
          <w:u w:val="single"/>
        </w:rPr>
      </w:pPr>
      <w:r w:rsidRPr="00B01305">
        <w:rPr>
          <w:b/>
          <w:sz w:val="24"/>
          <w:szCs w:val="24"/>
          <w:u w:val="single"/>
        </w:rPr>
        <w:t>Waarden berichtsoort</w:t>
      </w:r>
    </w:p>
    <w:p w14:paraId="40397FC4" w14:textId="77777777" w:rsidR="00BE75E5" w:rsidRDefault="00BE75E5" w:rsidP="00012FDF">
      <w:pPr>
        <w:rPr>
          <w:sz w:val="20"/>
          <w:szCs w:val="20"/>
        </w:rPr>
      </w:pPr>
    </w:p>
    <w:p w14:paraId="78E75D3D" w14:textId="77777777" w:rsidR="00BE75E5" w:rsidRDefault="00920350" w:rsidP="00012FDF">
      <w:pPr>
        <w:rPr>
          <w:sz w:val="20"/>
          <w:szCs w:val="20"/>
        </w:rPr>
      </w:pPr>
      <w:r>
        <w:rPr>
          <w:sz w:val="20"/>
          <w:szCs w:val="20"/>
        </w:rPr>
        <w:t xml:space="preserve">Om gebruik te kunnen maken van de ValidatieTestService (VTS) is het noodzakelijk de juiste waarden in te vullen voor deze berichtsoort. </w:t>
      </w:r>
      <w:r w:rsidR="00A45E24">
        <w:rPr>
          <w:sz w:val="20"/>
          <w:szCs w:val="20"/>
        </w:rPr>
        <w:t>Deze waarden</w:t>
      </w:r>
      <w:r w:rsidR="00B01305">
        <w:rPr>
          <w:sz w:val="20"/>
          <w:szCs w:val="20"/>
        </w:rPr>
        <w:t xml:space="preserve"> zijn opgenomen in de onderstaande tabel.</w:t>
      </w:r>
    </w:p>
    <w:p w14:paraId="5EF0E199" w14:textId="77777777" w:rsidR="00B01305" w:rsidRDefault="00B01305" w:rsidP="00012FDF">
      <w:pPr>
        <w:rPr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66"/>
        <w:gridCol w:w="8396"/>
      </w:tblGrid>
      <w:tr w:rsidR="00B01305" w14:paraId="349973E4" w14:textId="77777777" w:rsidTr="001A1B7C">
        <w:tc>
          <w:tcPr>
            <w:tcW w:w="2376" w:type="dxa"/>
            <w:shd w:val="clear" w:color="auto" w:fill="DDD9C3" w:themeFill="background2" w:themeFillShade="E6"/>
          </w:tcPr>
          <w:p w14:paraId="5A0B8EE9" w14:textId="77777777" w:rsidR="00B01305" w:rsidRPr="001766B8" w:rsidRDefault="00B01305" w:rsidP="00012FDF">
            <w:pPr>
              <w:rPr>
                <w:b/>
                <w:sz w:val="20"/>
                <w:szCs w:val="20"/>
              </w:rPr>
            </w:pPr>
          </w:p>
          <w:p w14:paraId="087662CE" w14:textId="77777777" w:rsidR="00B01305" w:rsidRPr="001766B8" w:rsidRDefault="00B01305" w:rsidP="00012FDF">
            <w:pPr>
              <w:rPr>
                <w:b/>
                <w:sz w:val="20"/>
                <w:szCs w:val="20"/>
              </w:rPr>
            </w:pPr>
            <w:r w:rsidRPr="001766B8">
              <w:rPr>
                <w:b/>
                <w:sz w:val="20"/>
                <w:szCs w:val="20"/>
              </w:rPr>
              <w:t>Regeling</w:t>
            </w:r>
          </w:p>
          <w:p w14:paraId="40B92A5D" w14:textId="77777777" w:rsidR="00B01305" w:rsidRPr="001766B8" w:rsidRDefault="00B01305" w:rsidP="00012FDF">
            <w:pPr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F2F2F2" w:themeFill="background1" w:themeFillShade="F2"/>
          </w:tcPr>
          <w:p w14:paraId="1A9B0E19" w14:textId="77777777" w:rsidR="00B01305" w:rsidRDefault="00B01305" w:rsidP="00012FDF">
            <w:pPr>
              <w:rPr>
                <w:sz w:val="20"/>
                <w:szCs w:val="20"/>
              </w:rPr>
            </w:pPr>
          </w:p>
          <w:p w14:paraId="4978A687" w14:textId="77777777" w:rsidR="00B01305" w:rsidRDefault="003D6C3F" w:rsidP="00736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B2159E">
              <w:rPr>
                <w:sz w:val="20"/>
                <w:szCs w:val="20"/>
              </w:rPr>
              <w:t>HZ</w:t>
            </w:r>
            <w:r w:rsidR="007365F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VA</w:t>
            </w:r>
          </w:p>
        </w:tc>
      </w:tr>
      <w:tr w:rsidR="00B01305" w14:paraId="09F5B362" w14:textId="77777777" w:rsidTr="001A1B7C">
        <w:tc>
          <w:tcPr>
            <w:tcW w:w="2376" w:type="dxa"/>
            <w:shd w:val="clear" w:color="auto" w:fill="DDD9C3" w:themeFill="background2" w:themeFillShade="E6"/>
          </w:tcPr>
          <w:p w14:paraId="7DFFCC6A" w14:textId="77777777" w:rsidR="00B01305" w:rsidRPr="001766B8" w:rsidRDefault="00B01305" w:rsidP="00012FDF">
            <w:pPr>
              <w:rPr>
                <w:b/>
                <w:sz w:val="20"/>
                <w:szCs w:val="20"/>
              </w:rPr>
            </w:pPr>
          </w:p>
          <w:p w14:paraId="5951EF80" w14:textId="77777777" w:rsidR="00B01305" w:rsidRPr="001766B8" w:rsidRDefault="00475A40" w:rsidP="00012F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Specificatie</w:t>
            </w:r>
          </w:p>
          <w:p w14:paraId="375DD80B" w14:textId="77777777" w:rsidR="00B01305" w:rsidRPr="001766B8" w:rsidRDefault="00B01305" w:rsidP="00012FDF">
            <w:pPr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F2F2F2" w:themeFill="background1" w:themeFillShade="F2"/>
          </w:tcPr>
          <w:p w14:paraId="2635EFF8" w14:textId="77777777" w:rsidR="00B01305" w:rsidRDefault="00B01305" w:rsidP="00012FDF">
            <w:pPr>
              <w:rPr>
                <w:sz w:val="20"/>
                <w:szCs w:val="20"/>
              </w:rPr>
            </w:pPr>
          </w:p>
          <w:p w14:paraId="7E43CBFD" w14:textId="00E650E6" w:rsidR="00B01305" w:rsidRDefault="003D6C3F" w:rsidP="00256D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5540BB">
              <w:rPr>
                <w:sz w:val="20"/>
                <w:szCs w:val="20"/>
              </w:rPr>
              <w:t>2</w:t>
            </w:r>
            <w:r w:rsidR="006427D7">
              <w:rPr>
                <w:sz w:val="20"/>
                <w:szCs w:val="20"/>
              </w:rPr>
              <w:t>6</w:t>
            </w:r>
          </w:p>
        </w:tc>
      </w:tr>
      <w:tr w:rsidR="00B01305" w14:paraId="1463F13E" w14:textId="77777777" w:rsidTr="001A1B7C">
        <w:tc>
          <w:tcPr>
            <w:tcW w:w="2376" w:type="dxa"/>
            <w:shd w:val="clear" w:color="auto" w:fill="DDD9C3" w:themeFill="background2" w:themeFillShade="E6"/>
          </w:tcPr>
          <w:p w14:paraId="31EF5D7E" w14:textId="77777777" w:rsidR="00B01305" w:rsidRPr="001766B8" w:rsidRDefault="00B01305" w:rsidP="00012FDF">
            <w:pPr>
              <w:rPr>
                <w:b/>
                <w:sz w:val="20"/>
                <w:szCs w:val="20"/>
              </w:rPr>
            </w:pPr>
          </w:p>
          <w:p w14:paraId="46E268AA" w14:textId="77777777" w:rsidR="00B01305" w:rsidRPr="001766B8" w:rsidRDefault="00B01305" w:rsidP="00012FDF">
            <w:pPr>
              <w:rPr>
                <w:b/>
                <w:sz w:val="20"/>
                <w:szCs w:val="20"/>
              </w:rPr>
            </w:pPr>
            <w:r w:rsidRPr="001766B8">
              <w:rPr>
                <w:b/>
                <w:sz w:val="20"/>
                <w:szCs w:val="20"/>
              </w:rPr>
              <w:t>Releasenummer</w:t>
            </w:r>
          </w:p>
          <w:p w14:paraId="76D61CF1" w14:textId="77777777" w:rsidR="00B01305" w:rsidRPr="001766B8" w:rsidRDefault="00B01305" w:rsidP="00012FDF">
            <w:pPr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F2F2F2" w:themeFill="background1" w:themeFillShade="F2"/>
          </w:tcPr>
          <w:p w14:paraId="0F214BEE" w14:textId="77777777" w:rsidR="00B01305" w:rsidRDefault="00B01305" w:rsidP="00012FDF">
            <w:pPr>
              <w:rPr>
                <w:sz w:val="20"/>
                <w:szCs w:val="20"/>
              </w:rPr>
            </w:pPr>
          </w:p>
          <w:p w14:paraId="0B6A9F0A" w14:textId="4D75BB6C" w:rsidR="00B01305" w:rsidRDefault="00922BA0" w:rsidP="00041C01">
            <w:pPr>
              <w:rPr>
                <w:sz w:val="20"/>
                <w:szCs w:val="20"/>
              </w:rPr>
            </w:pPr>
            <w:r w:rsidRPr="00B2159E">
              <w:rPr>
                <w:sz w:val="20"/>
                <w:szCs w:val="20"/>
              </w:rPr>
              <w:t>NT</w:t>
            </w:r>
            <w:r w:rsidR="005B5E68" w:rsidRPr="00B2159E">
              <w:rPr>
                <w:sz w:val="20"/>
                <w:szCs w:val="20"/>
              </w:rPr>
              <w:t>1</w:t>
            </w:r>
            <w:r w:rsidR="006427D7">
              <w:rPr>
                <w:sz w:val="20"/>
                <w:szCs w:val="20"/>
              </w:rPr>
              <w:t>9</w:t>
            </w:r>
            <w:r w:rsidR="005872C9" w:rsidRPr="00B2159E">
              <w:rPr>
                <w:sz w:val="20"/>
                <w:szCs w:val="20"/>
              </w:rPr>
              <w:t>_20</w:t>
            </w:r>
            <w:r w:rsidR="005540BB" w:rsidRPr="00B2159E">
              <w:rPr>
                <w:sz w:val="20"/>
                <w:szCs w:val="20"/>
              </w:rPr>
              <w:t>2</w:t>
            </w:r>
            <w:r w:rsidR="006427D7">
              <w:rPr>
                <w:sz w:val="20"/>
                <w:szCs w:val="20"/>
              </w:rPr>
              <w:t>5</w:t>
            </w:r>
            <w:r w:rsidR="005872C9" w:rsidRPr="00B2159E">
              <w:rPr>
                <w:sz w:val="20"/>
                <w:szCs w:val="20"/>
              </w:rPr>
              <w:t>0</w:t>
            </w:r>
            <w:r w:rsidR="005D44B9" w:rsidRPr="00B2159E">
              <w:rPr>
                <w:sz w:val="20"/>
                <w:szCs w:val="20"/>
              </w:rPr>
              <w:t>9</w:t>
            </w:r>
            <w:r w:rsidR="009F7F55">
              <w:rPr>
                <w:sz w:val="20"/>
                <w:szCs w:val="20"/>
              </w:rPr>
              <w:t>1</w:t>
            </w:r>
            <w:r w:rsidR="006427D7">
              <w:rPr>
                <w:sz w:val="20"/>
                <w:szCs w:val="20"/>
              </w:rPr>
              <w:t>7</w:t>
            </w:r>
            <w:r w:rsidR="00DD343D">
              <w:rPr>
                <w:sz w:val="20"/>
                <w:szCs w:val="20"/>
              </w:rPr>
              <w:t xml:space="preserve"> </w:t>
            </w:r>
            <w:r w:rsidR="006427D7">
              <w:rPr>
                <w:sz w:val="20"/>
                <w:szCs w:val="20"/>
              </w:rPr>
              <w:t>–</w:t>
            </w:r>
            <w:r w:rsidR="00903B46">
              <w:rPr>
                <w:sz w:val="20"/>
                <w:szCs w:val="20"/>
              </w:rPr>
              <w:t xml:space="preserve"> v</w:t>
            </w:r>
            <w:r w:rsidR="00303029">
              <w:rPr>
                <w:sz w:val="20"/>
                <w:szCs w:val="20"/>
              </w:rPr>
              <w:t>3</w:t>
            </w:r>
            <w:r w:rsidR="00903B46">
              <w:rPr>
                <w:sz w:val="20"/>
                <w:szCs w:val="20"/>
              </w:rPr>
              <w:t>.</w:t>
            </w:r>
            <w:r w:rsidR="005872C9">
              <w:rPr>
                <w:sz w:val="20"/>
                <w:szCs w:val="20"/>
              </w:rPr>
              <w:t>0</w:t>
            </w:r>
            <w:r w:rsidR="005E64FE">
              <w:rPr>
                <w:sz w:val="20"/>
                <w:szCs w:val="20"/>
              </w:rPr>
              <w:t>.0</w:t>
            </w:r>
            <w:r w:rsidR="00903B46">
              <w:rPr>
                <w:sz w:val="20"/>
                <w:szCs w:val="20"/>
              </w:rPr>
              <w:t xml:space="preserve"> </w:t>
            </w:r>
          </w:p>
        </w:tc>
      </w:tr>
    </w:tbl>
    <w:p w14:paraId="592A8A40" w14:textId="77777777" w:rsidR="00B01305" w:rsidRDefault="00B01305" w:rsidP="00012FDF">
      <w:pPr>
        <w:rPr>
          <w:sz w:val="20"/>
          <w:szCs w:val="20"/>
        </w:rPr>
      </w:pPr>
    </w:p>
    <w:p w14:paraId="500691F7" w14:textId="77777777" w:rsidR="00BE75E5" w:rsidRDefault="00BE75E5" w:rsidP="00012FDF">
      <w:pPr>
        <w:rPr>
          <w:sz w:val="20"/>
          <w:szCs w:val="20"/>
        </w:rPr>
      </w:pPr>
    </w:p>
    <w:p w14:paraId="271A8CF8" w14:textId="77777777" w:rsidR="00BE75E5" w:rsidRPr="00E531ED" w:rsidRDefault="00BE75E5" w:rsidP="00BE75E5">
      <w:pPr>
        <w:rPr>
          <w:b/>
          <w:sz w:val="24"/>
          <w:szCs w:val="24"/>
          <w:u w:val="single"/>
        </w:rPr>
      </w:pPr>
      <w:r w:rsidRPr="00E531ED">
        <w:rPr>
          <w:b/>
          <w:sz w:val="24"/>
          <w:szCs w:val="24"/>
          <w:u w:val="single"/>
        </w:rPr>
        <w:t>In</w:t>
      </w:r>
      <w:r w:rsidR="001766B8" w:rsidRPr="00E531ED">
        <w:rPr>
          <w:b/>
          <w:sz w:val="24"/>
          <w:szCs w:val="24"/>
          <w:u w:val="single"/>
        </w:rPr>
        <w:t>formatie berichtsoort</w:t>
      </w:r>
    </w:p>
    <w:p w14:paraId="409ED093" w14:textId="77777777" w:rsidR="00BE75E5" w:rsidRDefault="00BE75E5" w:rsidP="00012FDF">
      <w:pPr>
        <w:rPr>
          <w:sz w:val="20"/>
          <w:szCs w:val="20"/>
        </w:rPr>
      </w:pPr>
    </w:p>
    <w:p w14:paraId="27B46002" w14:textId="77777777" w:rsidR="00A45E24" w:rsidRDefault="00A45E24" w:rsidP="00012FDF">
      <w:pPr>
        <w:rPr>
          <w:sz w:val="20"/>
          <w:szCs w:val="20"/>
        </w:rPr>
      </w:pPr>
      <w:r>
        <w:rPr>
          <w:sz w:val="20"/>
          <w:szCs w:val="20"/>
        </w:rPr>
        <w:t>Een berichtsoort is samengesteld in informatie die voor u van belang kan zijn.</w:t>
      </w:r>
    </w:p>
    <w:p w14:paraId="4DD406F1" w14:textId="77777777" w:rsidR="001766B8" w:rsidRDefault="001766B8" w:rsidP="00012FDF">
      <w:pPr>
        <w:rPr>
          <w:sz w:val="20"/>
          <w:szCs w:val="20"/>
        </w:rPr>
      </w:pPr>
      <w:r>
        <w:rPr>
          <w:sz w:val="20"/>
          <w:szCs w:val="20"/>
        </w:rPr>
        <w:t>In de onderstaande tabel staat de informatie waarop deze berichtsoort is samengesteld.</w:t>
      </w:r>
    </w:p>
    <w:p w14:paraId="5A1B19B3" w14:textId="77777777" w:rsidR="001766B8" w:rsidRDefault="001766B8" w:rsidP="00012FDF">
      <w:pPr>
        <w:rPr>
          <w:sz w:val="20"/>
          <w:szCs w:val="20"/>
        </w:rPr>
      </w:pPr>
    </w:p>
    <w:tbl>
      <w:tblPr>
        <w:tblStyle w:val="Tabelraster"/>
        <w:tblW w:w="10881" w:type="dxa"/>
        <w:tblLayout w:type="fixed"/>
        <w:tblLook w:val="04A0" w:firstRow="1" w:lastRow="0" w:firstColumn="1" w:lastColumn="0" w:noHBand="0" w:noVBand="1"/>
      </w:tblPr>
      <w:tblGrid>
        <w:gridCol w:w="2376"/>
        <w:gridCol w:w="8505"/>
      </w:tblGrid>
      <w:tr w:rsidR="003F47E6" w14:paraId="2329D6EB" w14:textId="77777777" w:rsidTr="001A1B7C">
        <w:tc>
          <w:tcPr>
            <w:tcW w:w="2376" w:type="dxa"/>
            <w:shd w:val="clear" w:color="auto" w:fill="DDD9C3" w:themeFill="background2" w:themeFillShade="E6"/>
          </w:tcPr>
          <w:p w14:paraId="5CB5D32C" w14:textId="77777777" w:rsidR="003F47E6" w:rsidRPr="001766B8" w:rsidRDefault="003F47E6" w:rsidP="00943A01">
            <w:pPr>
              <w:rPr>
                <w:b/>
                <w:sz w:val="20"/>
                <w:szCs w:val="20"/>
              </w:rPr>
            </w:pPr>
          </w:p>
          <w:p w14:paraId="46733572" w14:textId="77777777" w:rsidR="003F47E6" w:rsidRPr="001766B8" w:rsidRDefault="003F47E6" w:rsidP="00943A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Entrypoint</w:t>
            </w:r>
          </w:p>
          <w:p w14:paraId="4CD636EC" w14:textId="77777777" w:rsidR="003F47E6" w:rsidRPr="001766B8" w:rsidRDefault="003F47E6" w:rsidP="00943A01">
            <w:pPr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F2F2F2" w:themeFill="background1" w:themeFillShade="F2"/>
          </w:tcPr>
          <w:p w14:paraId="5105D3C6" w14:textId="77777777" w:rsidR="00EC618A" w:rsidRDefault="00EC618A" w:rsidP="00D76925">
            <w:pPr>
              <w:rPr>
                <w:sz w:val="20"/>
                <w:szCs w:val="20"/>
              </w:rPr>
            </w:pPr>
          </w:p>
          <w:p w14:paraId="679A3D2D" w14:textId="4E897398" w:rsidR="008137F1" w:rsidRDefault="005540BB" w:rsidP="00041C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http://www.nltaxonomie</w:t>
            </w:r>
            <w:r w:rsidRPr="00B2159E">
              <w:rPr>
                <w:sz w:val="20"/>
                <w:szCs w:val="20"/>
              </w:rPr>
              <w:t>.nl/nt1</w:t>
            </w:r>
            <w:r w:rsidR="006427D7">
              <w:rPr>
                <w:sz w:val="20"/>
                <w:szCs w:val="20"/>
              </w:rPr>
              <w:t>9</w:t>
            </w:r>
            <w:r w:rsidR="00EC618A" w:rsidRPr="00B2159E">
              <w:rPr>
                <w:sz w:val="20"/>
                <w:szCs w:val="20"/>
              </w:rPr>
              <w:t>/bd/20</w:t>
            </w:r>
            <w:r w:rsidRPr="00B2159E">
              <w:rPr>
                <w:sz w:val="20"/>
                <w:szCs w:val="20"/>
              </w:rPr>
              <w:t>2</w:t>
            </w:r>
            <w:r w:rsidR="006427D7">
              <w:rPr>
                <w:sz w:val="20"/>
                <w:szCs w:val="20"/>
              </w:rPr>
              <w:t>5</w:t>
            </w:r>
            <w:r w:rsidR="00EC618A" w:rsidRPr="00B2159E">
              <w:rPr>
                <w:sz w:val="20"/>
                <w:szCs w:val="20"/>
              </w:rPr>
              <w:t>09</w:t>
            </w:r>
            <w:r w:rsidR="009F7F55">
              <w:rPr>
                <w:sz w:val="20"/>
                <w:szCs w:val="20"/>
              </w:rPr>
              <w:t>1</w:t>
            </w:r>
            <w:r w:rsidR="006427D7">
              <w:rPr>
                <w:sz w:val="20"/>
                <w:szCs w:val="20"/>
              </w:rPr>
              <w:t>7</w:t>
            </w:r>
            <w:r w:rsidR="00EC618A" w:rsidRPr="00B2159E">
              <w:rPr>
                <w:sz w:val="20"/>
                <w:szCs w:val="20"/>
              </w:rPr>
              <w:t>/entrypoints</w:t>
            </w:r>
            <w:r w:rsidR="00EC618A" w:rsidRPr="00EC618A">
              <w:rPr>
                <w:sz w:val="20"/>
                <w:szCs w:val="20"/>
              </w:rPr>
              <w:t>/bd-rpt-ihz-verzoekwijzigingva-202</w:t>
            </w:r>
            <w:r w:rsidR="006427D7">
              <w:rPr>
                <w:sz w:val="20"/>
                <w:szCs w:val="20"/>
              </w:rPr>
              <w:t>6</w:t>
            </w:r>
            <w:r w:rsidR="00EC618A" w:rsidRPr="00EC618A">
              <w:rPr>
                <w:sz w:val="20"/>
                <w:szCs w:val="20"/>
              </w:rPr>
              <w:t>.xsd</w:t>
            </w:r>
          </w:p>
        </w:tc>
      </w:tr>
      <w:tr w:rsidR="003F47E6" w14:paraId="57D1CB2D" w14:textId="77777777" w:rsidTr="001A1B7C">
        <w:tc>
          <w:tcPr>
            <w:tcW w:w="2376" w:type="dxa"/>
            <w:shd w:val="clear" w:color="auto" w:fill="DDD9C3" w:themeFill="background2" w:themeFillShade="E6"/>
          </w:tcPr>
          <w:p w14:paraId="1726BA9C" w14:textId="77777777" w:rsidR="003F47E6" w:rsidRPr="001766B8" w:rsidRDefault="003F47E6" w:rsidP="00943A01">
            <w:pPr>
              <w:rPr>
                <w:b/>
                <w:sz w:val="20"/>
                <w:szCs w:val="20"/>
              </w:rPr>
            </w:pPr>
          </w:p>
          <w:p w14:paraId="43D19FDB" w14:textId="77777777" w:rsidR="003F47E6" w:rsidRPr="001766B8" w:rsidRDefault="003F47E6" w:rsidP="00943A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Formula</w:t>
            </w:r>
            <w:r w:rsidR="00CC270F">
              <w:rPr>
                <w:b/>
                <w:sz w:val="20"/>
                <w:szCs w:val="20"/>
              </w:rPr>
              <w:t>’</w:t>
            </w:r>
            <w:r>
              <w:rPr>
                <w:b/>
                <w:sz w:val="20"/>
                <w:szCs w:val="20"/>
              </w:rPr>
              <w:t>s</w:t>
            </w:r>
          </w:p>
          <w:p w14:paraId="5BEE5C57" w14:textId="77777777" w:rsidR="003F47E6" w:rsidRPr="001766B8" w:rsidRDefault="003F47E6" w:rsidP="00943A01">
            <w:pPr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F2F2F2" w:themeFill="background1" w:themeFillShade="F2"/>
          </w:tcPr>
          <w:p w14:paraId="62594FE4" w14:textId="77777777" w:rsidR="003F47E6" w:rsidRPr="00B63396" w:rsidRDefault="003F47E6" w:rsidP="00943A01">
            <w:pPr>
              <w:rPr>
                <w:sz w:val="20"/>
                <w:szCs w:val="20"/>
              </w:rPr>
            </w:pPr>
          </w:p>
          <w:p w14:paraId="175AD950" w14:textId="317BD56C" w:rsidR="002A4C02" w:rsidRPr="00CE1D40" w:rsidRDefault="00AA72D6" w:rsidP="00943A01">
            <w:pPr>
              <w:rPr>
                <w:sz w:val="20"/>
                <w:szCs w:val="20"/>
              </w:rPr>
            </w:pPr>
            <w:r w:rsidRPr="000C41EA">
              <w:rPr>
                <w:sz w:val="20"/>
                <w:szCs w:val="20"/>
              </w:rPr>
              <w:t xml:space="preserve">Versie </w:t>
            </w:r>
            <w:r w:rsidRPr="00CE1D40">
              <w:rPr>
                <w:sz w:val="20"/>
                <w:szCs w:val="20"/>
              </w:rPr>
              <w:t xml:space="preserve">van </w:t>
            </w:r>
            <w:r w:rsidR="00303029">
              <w:rPr>
                <w:sz w:val="20"/>
                <w:szCs w:val="20"/>
              </w:rPr>
              <w:t>23</w:t>
            </w:r>
            <w:r w:rsidR="00A46270" w:rsidRPr="005E64FE">
              <w:rPr>
                <w:sz w:val="20"/>
                <w:szCs w:val="20"/>
              </w:rPr>
              <w:t>-</w:t>
            </w:r>
            <w:r w:rsidR="00303029">
              <w:rPr>
                <w:sz w:val="20"/>
                <w:szCs w:val="20"/>
              </w:rPr>
              <w:t>01</w:t>
            </w:r>
            <w:r w:rsidR="00382E6C" w:rsidRPr="005E64FE">
              <w:rPr>
                <w:sz w:val="20"/>
                <w:szCs w:val="20"/>
              </w:rPr>
              <w:t>-202</w:t>
            </w:r>
            <w:r w:rsidR="00303029">
              <w:rPr>
                <w:sz w:val="20"/>
                <w:szCs w:val="20"/>
              </w:rPr>
              <w:t>6</w:t>
            </w:r>
            <w:r w:rsidR="002A4C02" w:rsidRPr="00CE1D40">
              <w:rPr>
                <w:sz w:val="20"/>
                <w:szCs w:val="20"/>
              </w:rPr>
              <w:t>:</w:t>
            </w:r>
          </w:p>
          <w:p w14:paraId="134F92BB" w14:textId="1B7FF775" w:rsidR="00943A01" w:rsidRPr="00B63396" w:rsidRDefault="00B63396" w:rsidP="00943A01">
            <w:pPr>
              <w:rPr>
                <w:snapToGrid w:val="0"/>
                <w:sz w:val="20"/>
                <w:szCs w:val="20"/>
                <w:lang w:eastAsia="nl-NL"/>
              </w:rPr>
            </w:pPr>
            <w:r w:rsidRPr="00B63396">
              <w:rPr>
                <w:snapToGrid w:val="0"/>
                <w:sz w:val="20"/>
                <w:szCs w:val="20"/>
                <w:lang w:eastAsia="nl-NL"/>
              </w:rPr>
              <w:t>bd-ihz-verzoekwijzigingva-20</w:t>
            </w:r>
            <w:r w:rsidR="007C3C52">
              <w:rPr>
                <w:snapToGrid w:val="0"/>
                <w:sz w:val="20"/>
                <w:szCs w:val="20"/>
                <w:lang w:eastAsia="nl-NL"/>
              </w:rPr>
              <w:t>2</w:t>
            </w:r>
            <w:r w:rsidR="006427D7">
              <w:rPr>
                <w:snapToGrid w:val="0"/>
                <w:sz w:val="20"/>
                <w:szCs w:val="20"/>
                <w:lang w:eastAsia="nl-NL"/>
              </w:rPr>
              <w:t>6</w:t>
            </w:r>
            <w:r w:rsidRPr="00B63396">
              <w:rPr>
                <w:snapToGrid w:val="0"/>
                <w:sz w:val="20"/>
                <w:szCs w:val="20"/>
                <w:lang w:eastAsia="nl-NL"/>
              </w:rPr>
              <w:t>-for.xml</w:t>
            </w:r>
            <w:r w:rsidR="00DF1176" w:rsidRPr="00B63396">
              <w:rPr>
                <w:snapToGrid w:val="0"/>
                <w:sz w:val="20"/>
                <w:szCs w:val="20"/>
                <w:lang w:eastAsia="nl-NL"/>
              </w:rPr>
              <w:tab/>
            </w:r>
            <w:r w:rsidR="00DF1176" w:rsidRPr="00B63396">
              <w:rPr>
                <w:snapToGrid w:val="0"/>
                <w:sz w:val="20"/>
                <w:szCs w:val="20"/>
                <w:lang w:eastAsia="nl-NL"/>
              </w:rPr>
              <w:tab/>
            </w:r>
            <w:r w:rsidR="00E432B3">
              <w:rPr>
                <w:snapToGrid w:val="0"/>
                <w:sz w:val="20"/>
                <w:szCs w:val="20"/>
                <w:lang w:eastAsia="nl-NL"/>
              </w:rPr>
              <w:t xml:space="preserve">   </w:t>
            </w:r>
            <w:r w:rsidR="00CC270F" w:rsidRPr="00B63396">
              <w:rPr>
                <w:snapToGrid w:val="0"/>
                <w:sz w:val="20"/>
                <w:szCs w:val="20"/>
                <w:lang w:eastAsia="nl-NL"/>
              </w:rPr>
              <w:t>(regels in technische vorm)</w:t>
            </w:r>
          </w:p>
          <w:p w14:paraId="6EBCBA0A" w14:textId="4E253170" w:rsidR="00DF1176" w:rsidRPr="00B63396" w:rsidRDefault="00B63396" w:rsidP="00943A01">
            <w:pPr>
              <w:rPr>
                <w:sz w:val="20"/>
                <w:szCs w:val="20"/>
              </w:rPr>
            </w:pPr>
            <w:r w:rsidRPr="00B63396">
              <w:rPr>
                <w:snapToGrid w:val="0"/>
                <w:sz w:val="20"/>
                <w:szCs w:val="20"/>
                <w:lang w:eastAsia="nl-NL"/>
              </w:rPr>
              <w:t>bd-ihz-verzoekwijzigingva-20</w:t>
            </w:r>
            <w:r w:rsidR="007C3C52">
              <w:rPr>
                <w:snapToGrid w:val="0"/>
                <w:sz w:val="20"/>
                <w:szCs w:val="20"/>
                <w:lang w:eastAsia="nl-NL"/>
              </w:rPr>
              <w:t>2</w:t>
            </w:r>
            <w:r w:rsidR="006427D7">
              <w:rPr>
                <w:snapToGrid w:val="0"/>
                <w:sz w:val="20"/>
                <w:szCs w:val="20"/>
                <w:lang w:eastAsia="nl-NL"/>
              </w:rPr>
              <w:t>6</w:t>
            </w:r>
            <w:r w:rsidRPr="00B63396">
              <w:rPr>
                <w:snapToGrid w:val="0"/>
                <w:sz w:val="20"/>
                <w:szCs w:val="20"/>
                <w:lang w:eastAsia="nl-NL"/>
              </w:rPr>
              <w:t>-for-msg-nl.xml</w:t>
            </w:r>
            <w:r w:rsidR="00DF1176" w:rsidRPr="00B63396">
              <w:rPr>
                <w:snapToGrid w:val="0"/>
                <w:sz w:val="20"/>
                <w:szCs w:val="20"/>
                <w:lang w:eastAsia="nl-NL"/>
              </w:rPr>
              <w:tab/>
            </w:r>
            <w:r w:rsidR="00E432B3">
              <w:rPr>
                <w:snapToGrid w:val="0"/>
                <w:sz w:val="20"/>
                <w:szCs w:val="20"/>
                <w:lang w:eastAsia="nl-NL"/>
              </w:rPr>
              <w:t xml:space="preserve">   </w:t>
            </w:r>
            <w:r w:rsidR="00DF1176" w:rsidRPr="00B63396">
              <w:rPr>
                <w:snapToGrid w:val="0"/>
                <w:sz w:val="20"/>
                <w:szCs w:val="20"/>
                <w:lang w:eastAsia="nl-NL"/>
              </w:rPr>
              <w:t>(foutmeldingen)</w:t>
            </w:r>
          </w:p>
          <w:p w14:paraId="593A14FB" w14:textId="3B8D917D" w:rsidR="00B63396" w:rsidRPr="00B63396" w:rsidRDefault="00B63396" w:rsidP="00B63396">
            <w:pPr>
              <w:rPr>
                <w:sz w:val="20"/>
                <w:szCs w:val="20"/>
              </w:rPr>
            </w:pPr>
            <w:r w:rsidRPr="00B63396">
              <w:rPr>
                <w:snapToGrid w:val="0"/>
                <w:sz w:val="20"/>
                <w:szCs w:val="20"/>
                <w:lang w:eastAsia="nl-NL"/>
              </w:rPr>
              <w:t>bd-ihz-verzoekwijzigingva-20</w:t>
            </w:r>
            <w:r w:rsidR="007C3C52">
              <w:rPr>
                <w:snapToGrid w:val="0"/>
                <w:sz w:val="20"/>
                <w:szCs w:val="20"/>
                <w:lang w:eastAsia="nl-NL"/>
              </w:rPr>
              <w:t>2</w:t>
            </w:r>
            <w:r w:rsidR="006427D7">
              <w:rPr>
                <w:snapToGrid w:val="0"/>
                <w:sz w:val="20"/>
                <w:szCs w:val="20"/>
                <w:lang w:eastAsia="nl-NL"/>
              </w:rPr>
              <w:t>6</w:t>
            </w:r>
            <w:r w:rsidR="00855D9A">
              <w:rPr>
                <w:snapToGrid w:val="0"/>
                <w:sz w:val="20"/>
                <w:szCs w:val="20"/>
                <w:lang w:eastAsia="nl-NL"/>
              </w:rPr>
              <w:t>-</w:t>
            </w:r>
            <w:r w:rsidRPr="00B63396">
              <w:rPr>
                <w:snapToGrid w:val="0"/>
                <w:sz w:val="20"/>
                <w:szCs w:val="20"/>
                <w:lang w:eastAsia="nl-NL"/>
              </w:rPr>
              <w:t>html</w:t>
            </w:r>
            <w:r w:rsidRPr="00B63396">
              <w:rPr>
                <w:snapToGrid w:val="0"/>
                <w:sz w:val="20"/>
                <w:szCs w:val="20"/>
                <w:lang w:eastAsia="nl-NL"/>
              </w:rPr>
              <w:tab/>
            </w:r>
            <w:r w:rsidRPr="00B63396">
              <w:rPr>
                <w:snapToGrid w:val="0"/>
                <w:sz w:val="20"/>
                <w:szCs w:val="20"/>
                <w:lang w:eastAsia="nl-NL"/>
              </w:rPr>
              <w:tab/>
            </w:r>
            <w:r w:rsidR="00E432B3">
              <w:rPr>
                <w:snapToGrid w:val="0"/>
                <w:sz w:val="20"/>
                <w:szCs w:val="20"/>
                <w:lang w:eastAsia="nl-NL"/>
              </w:rPr>
              <w:t xml:space="preserve">             </w:t>
            </w:r>
            <w:r w:rsidRPr="00B63396">
              <w:rPr>
                <w:snapToGrid w:val="0"/>
                <w:sz w:val="20"/>
                <w:szCs w:val="20"/>
                <w:lang w:eastAsia="nl-NL"/>
              </w:rPr>
              <w:t>(leesbare vorm voor gebruiker)</w:t>
            </w:r>
          </w:p>
          <w:p w14:paraId="08270C9B" w14:textId="1BDE578B" w:rsidR="00E9776D" w:rsidRPr="004A75E3" w:rsidRDefault="00E9776D" w:rsidP="00E9776D">
            <w:pPr>
              <w:autoSpaceDE w:val="0"/>
              <w:autoSpaceDN w:val="0"/>
              <w:adjustRightInd w:val="0"/>
              <w:rPr>
                <w:rFonts w:ascii="Helv" w:hAnsi="Helv" w:cs="Helv"/>
                <w:sz w:val="20"/>
                <w:szCs w:val="20"/>
              </w:rPr>
            </w:pPr>
            <w:r w:rsidRPr="00E9776D">
              <w:rPr>
                <w:sz w:val="20"/>
                <w:szCs w:val="20"/>
              </w:rPr>
              <w:t>bd-ihz-verzoekwijzigingva-202</w:t>
            </w:r>
            <w:r w:rsidR="006427D7">
              <w:rPr>
                <w:sz w:val="20"/>
                <w:szCs w:val="20"/>
              </w:rPr>
              <w:t>6</w:t>
            </w:r>
            <w:r w:rsidRPr="00E9776D">
              <w:rPr>
                <w:sz w:val="20"/>
                <w:szCs w:val="20"/>
              </w:rPr>
              <w:t>-bg-for-severity</w:t>
            </w:r>
            <w:r w:rsidR="00E432B3">
              <w:rPr>
                <w:sz w:val="20"/>
                <w:szCs w:val="20"/>
              </w:rPr>
              <w:t>.xml</w:t>
            </w:r>
            <w:r>
              <w:rPr>
                <w:sz w:val="20"/>
                <w:szCs w:val="20"/>
              </w:rPr>
              <w:t xml:space="preserve">    </w:t>
            </w:r>
            <w:r w:rsidRPr="004A75E3">
              <w:rPr>
                <w:sz w:val="20"/>
                <w:szCs w:val="20"/>
              </w:rPr>
              <w:t xml:space="preserve">(beschrijving van </w:t>
            </w:r>
            <w:r w:rsidRPr="004A75E3">
              <w:rPr>
                <w:rFonts w:ascii="Helv" w:hAnsi="Helv" w:cs="Helv"/>
                <w:sz w:val="20"/>
                <w:szCs w:val="20"/>
              </w:rPr>
              <w:t>de 'zwaarte' van</w:t>
            </w:r>
            <w:r w:rsidR="00E432B3">
              <w:rPr>
                <w:rFonts w:ascii="Helv" w:hAnsi="Helv" w:cs="Helv"/>
                <w:sz w:val="20"/>
                <w:szCs w:val="20"/>
              </w:rPr>
              <w:t xml:space="preserve"> de</w:t>
            </w:r>
          </w:p>
          <w:p w14:paraId="5D1B5878" w14:textId="3324A0A1" w:rsidR="00E9776D" w:rsidRPr="004A75E3" w:rsidRDefault="00E9776D" w:rsidP="00E9776D">
            <w:pPr>
              <w:autoSpaceDE w:val="0"/>
              <w:autoSpaceDN w:val="0"/>
              <w:adjustRightInd w:val="0"/>
              <w:rPr>
                <w:rFonts w:ascii="Helv" w:hAnsi="Helv" w:cs="Helv"/>
                <w:sz w:val="20"/>
                <w:szCs w:val="20"/>
              </w:rPr>
            </w:pPr>
            <w:r w:rsidRPr="004A75E3">
              <w:rPr>
                <w:rFonts w:ascii="Helv" w:hAnsi="Helv" w:cs="Helv"/>
                <w:sz w:val="20"/>
                <w:szCs w:val="20"/>
              </w:rPr>
              <w:t xml:space="preserve">                                                                                  </w:t>
            </w:r>
            <w:r w:rsidR="00E432B3">
              <w:rPr>
                <w:rFonts w:ascii="Helv" w:hAnsi="Helv" w:cs="Helv"/>
                <w:sz w:val="20"/>
                <w:szCs w:val="20"/>
              </w:rPr>
              <w:t xml:space="preserve">   </w:t>
            </w:r>
            <w:r w:rsidRPr="004A75E3">
              <w:rPr>
                <w:rFonts w:ascii="Helv" w:hAnsi="Helv" w:cs="Helv"/>
                <w:sz w:val="20"/>
                <w:szCs w:val="20"/>
              </w:rPr>
              <w:t xml:space="preserve">in de formulas opgenomen controles: </w:t>
            </w:r>
          </w:p>
          <w:p w14:paraId="0409F3DA" w14:textId="4DAE9523" w:rsidR="00E9776D" w:rsidRDefault="00E9776D" w:rsidP="00E9776D">
            <w:pPr>
              <w:autoSpaceDE w:val="0"/>
              <w:autoSpaceDN w:val="0"/>
              <w:adjustRightInd w:val="0"/>
              <w:rPr>
                <w:rFonts w:ascii="Helv" w:hAnsi="Helv" w:cs="Helv"/>
                <w:sz w:val="20"/>
                <w:szCs w:val="20"/>
              </w:rPr>
            </w:pPr>
            <w:r w:rsidRPr="004A75E3">
              <w:rPr>
                <w:rFonts w:ascii="Helv" w:hAnsi="Helv" w:cs="Helv"/>
                <w:sz w:val="20"/>
                <w:szCs w:val="20"/>
              </w:rPr>
              <w:t xml:space="preserve">                                                                                  </w:t>
            </w:r>
            <w:r w:rsidR="00E432B3">
              <w:rPr>
                <w:rFonts w:ascii="Helv" w:hAnsi="Helv" w:cs="Helv"/>
                <w:sz w:val="20"/>
                <w:szCs w:val="20"/>
              </w:rPr>
              <w:t xml:space="preserve">   </w:t>
            </w:r>
            <w:r w:rsidRPr="004A75E3">
              <w:rPr>
                <w:rFonts w:ascii="Helv" w:hAnsi="Helv" w:cs="Helv"/>
                <w:sz w:val="20"/>
                <w:szCs w:val="20"/>
              </w:rPr>
              <w:t>'warning' of 'error’)</w:t>
            </w:r>
          </w:p>
          <w:p w14:paraId="2443CB0F" w14:textId="79CE8D26" w:rsidR="00E9776D" w:rsidRPr="00E9776D" w:rsidRDefault="00E9776D" w:rsidP="00E9776D">
            <w:pPr>
              <w:autoSpaceDE w:val="0"/>
              <w:autoSpaceDN w:val="0"/>
              <w:adjustRightInd w:val="0"/>
              <w:rPr>
                <w:rFonts w:ascii="Helv" w:hAnsi="Helv" w:cs="Helv"/>
                <w:sz w:val="20"/>
                <w:szCs w:val="20"/>
              </w:rPr>
            </w:pPr>
          </w:p>
        </w:tc>
      </w:tr>
      <w:tr w:rsidR="003F47E6" w14:paraId="724FEC70" w14:textId="77777777" w:rsidTr="001A1B7C">
        <w:trPr>
          <w:trHeight w:val="663"/>
        </w:trPr>
        <w:tc>
          <w:tcPr>
            <w:tcW w:w="2376" w:type="dxa"/>
            <w:shd w:val="clear" w:color="auto" w:fill="DDD9C3" w:themeFill="background2" w:themeFillShade="E6"/>
          </w:tcPr>
          <w:p w14:paraId="266C5730" w14:textId="77777777" w:rsidR="003F47E6" w:rsidRPr="001766B8" w:rsidRDefault="003F47E6" w:rsidP="00943A01">
            <w:pPr>
              <w:rPr>
                <w:b/>
                <w:sz w:val="20"/>
                <w:szCs w:val="20"/>
              </w:rPr>
            </w:pPr>
          </w:p>
          <w:p w14:paraId="25599E1C" w14:textId="77777777" w:rsidR="004D06BB" w:rsidRPr="001766B8" w:rsidRDefault="00920350" w:rsidP="004D06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Gegevensspecificatie</w:t>
            </w:r>
          </w:p>
          <w:p w14:paraId="7A13718F" w14:textId="77777777" w:rsidR="003F47E6" w:rsidRPr="001766B8" w:rsidRDefault="003F47E6" w:rsidP="00943A01">
            <w:pPr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F2F2F2" w:themeFill="background1" w:themeFillShade="F2"/>
          </w:tcPr>
          <w:p w14:paraId="56F86F89" w14:textId="77777777" w:rsidR="003F47E6" w:rsidRPr="00CE1D40" w:rsidRDefault="003F47E6" w:rsidP="00943A01">
            <w:pPr>
              <w:rPr>
                <w:sz w:val="20"/>
                <w:szCs w:val="20"/>
              </w:rPr>
            </w:pPr>
          </w:p>
          <w:p w14:paraId="13DBCCE3" w14:textId="5C06E934" w:rsidR="00D76925" w:rsidRPr="00CE1D40" w:rsidRDefault="005E64FE" w:rsidP="0097558D">
            <w:pPr>
              <w:rPr>
                <w:sz w:val="20"/>
                <w:szCs w:val="20"/>
              </w:rPr>
            </w:pPr>
            <w:r w:rsidRPr="005E64FE">
              <w:t>GSP IHZ-v1-VA-202</w:t>
            </w:r>
            <w:r w:rsidR="006427D7">
              <w:t>6</w:t>
            </w:r>
            <w:r w:rsidRPr="005E64FE">
              <w:t xml:space="preserve"> Versie </w:t>
            </w:r>
            <w:r w:rsidR="006427D7">
              <w:t>5</w:t>
            </w:r>
            <w:r w:rsidRPr="005E64FE">
              <w:t xml:space="preserve"> van </w:t>
            </w:r>
            <w:r w:rsidR="006427D7">
              <w:t>17</w:t>
            </w:r>
            <w:r w:rsidRPr="005E64FE">
              <w:t>/0</w:t>
            </w:r>
            <w:r w:rsidR="006427D7">
              <w:t>3</w:t>
            </w:r>
            <w:r w:rsidRPr="005E64FE">
              <w:t>/202</w:t>
            </w:r>
            <w:r w:rsidR="006427D7">
              <w:t>5</w:t>
            </w:r>
          </w:p>
        </w:tc>
      </w:tr>
    </w:tbl>
    <w:p w14:paraId="7F2E8BEE" w14:textId="77777777" w:rsidR="001766B8" w:rsidRPr="00012FDF" w:rsidRDefault="001766B8" w:rsidP="00012FDF">
      <w:pPr>
        <w:rPr>
          <w:sz w:val="20"/>
          <w:szCs w:val="20"/>
        </w:rPr>
      </w:pPr>
    </w:p>
    <w:p w14:paraId="37BB246B" w14:textId="77777777" w:rsidR="0085563D" w:rsidRDefault="0085563D" w:rsidP="0085563D">
      <w:pPr>
        <w:rPr>
          <w:sz w:val="20"/>
          <w:szCs w:val="20"/>
        </w:rPr>
      </w:pPr>
      <w:r>
        <w:rPr>
          <w:sz w:val="20"/>
          <w:szCs w:val="20"/>
        </w:rPr>
        <w:t>Het HTML-bestand bevat de leesbare vorm. Elke conditie of telling in het GSP is – indien mogelijk – 1 op 1 vertaald naar een regel. Een enkele keer is ook een domeinbeperking – die niet in de taxonomie, FilingRules of BusinessRules wordt afgedwongen – opgenomen als regel.</w:t>
      </w:r>
    </w:p>
    <w:p w14:paraId="2170F98F" w14:textId="77777777" w:rsidR="0085563D" w:rsidRDefault="0085563D" w:rsidP="0085563D">
      <w:pPr>
        <w:rPr>
          <w:sz w:val="20"/>
          <w:szCs w:val="20"/>
        </w:rPr>
      </w:pPr>
    </w:p>
    <w:p w14:paraId="0622B0E1" w14:textId="77777777" w:rsidR="0085563D" w:rsidRDefault="0085563D" w:rsidP="0085563D">
      <w:pPr>
        <w:rPr>
          <w:sz w:val="20"/>
          <w:szCs w:val="20"/>
        </w:rPr>
      </w:pPr>
      <w:r>
        <w:rPr>
          <w:sz w:val="20"/>
          <w:szCs w:val="20"/>
        </w:rPr>
        <w:t>Het HTML-bestand is opgebouwd uit regels. Een regel heeft dezelfde naam als de conditie in de GSP waarop deze is gebaseerd. Het BMG-nummer na de regelnaam komt overeen met het Identificatienummer waarbij de regel als conditie of telling in de GSP is terug te vinden.</w:t>
      </w:r>
    </w:p>
    <w:p w14:paraId="7BE8579D" w14:textId="77777777" w:rsidR="00CC270F" w:rsidRDefault="00CC270F" w:rsidP="00CC270F">
      <w:pPr>
        <w:rPr>
          <w:sz w:val="20"/>
          <w:szCs w:val="20"/>
        </w:rPr>
      </w:pPr>
    </w:p>
    <w:p w14:paraId="1E70EB75" w14:textId="5B632515" w:rsidR="00012FDF" w:rsidRDefault="00944E24" w:rsidP="00012FDF">
      <w:pPr>
        <w:rPr>
          <w:sz w:val="20"/>
          <w:szCs w:val="20"/>
        </w:rPr>
      </w:pPr>
      <w:r w:rsidRPr="004A75E3">
        <w:rPr>
          <w:sz w:val="20"/>
          <w:szCs w:val="20"/>
        </w:rPr>
        <w:t xml:space="preserve">Een ‘warning’ heeft foutcode 1500 in de VTS; de overige foutcodes staan in de separate fouttabel (‘Fouttabel Belastingdienst v6.0’).  </w:t>
      </w:r>
    </w:p>
    <w:p w14:paraId="6D05B1AE" w14:textId="77777777" w:rsidR="00E531ED" w:rsidRDefault="00E531ED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E7E59AC" w14:textId="77777777" w:rsidR="002847BE" w:rsidRPr="00E531ED" w:rsidRDefault="002847BE" w:rsidP="002847BE">
      <w:pPr>
        <w:rPr>
          <w:b/>
          <w:sz w:val="24"/>
          <w:szCs w:val="24"/>
          <w:u w:val="single"/>
        </w:rPr>
      </w:pPr>
      <w:r w:rsidRPr="00E531ED">
        <w:rPr>
          <w:b/>
          <w:sz w:val="24"/>
          <w:szCs w:val="24"/>
          <w:u w:val="single"/>
        </w:rPr>
        <w:lastRenderedPageBreak/>
        <w:t>Beperkingen berichtsoort</w:t>
      </w:r>
    </w:p>
    <w:p w14:paraId="2042DFE5" w14:textId="77777777" w:rsidR="002847BE" w:rsidRDefault="002847BE" w:rsidP="002847BE">
      <w:pPr>
        <w:rPr>
          <w:sz w:val="20"/>
          <w:szCs w:val="20"/>
        </w:rPr>
      </w:pPr>
    </w:p>
    <w:p w14:paraId="409427D0" w14:textId="77777777" w:rsidR="002847BE" w:rsidRDefault="002847BE" w:rsidP="002847BE">
      <w:pPr>
        <w:rPr>
          <w:sz w:val="20"/>
          <w:szCs w:val="20"/>
        </w:rPr>
      </w:pPr>
      <w:r>
        <w:rPr>
          <w:sz w:val="20"/>
          <w:szCs w:val="20"/>
        </w:rPr>
        <w:t>In d</w:t>
      </w:r>
      <w:r w:rsidR="00BA4FAA">
        <w:rPr>
          <w:sz w:val="20"/>
          <w:szCs w:val="20"/>
        </w:rPr>
        <w:t>it</w:t>
      </w:r>
      <w:r>
        <w:rPr>
          <w:sz w:val="20"/>
          <w:szCs w:val="20"/>
        </w:rPr>
        <w:t xml:space="preserve"> </w:t>
      </w:r>
      <w:r w:rsidR="00FE4693">
        <w:rPr>
          <w:sz w:val="20"/>
          <w:szCs w:val="20"/>
        </w:rPr>
        <w:t xml:space="preserve">onderdeel </w:t>
      </w:r>
      <w:r>
        <w:rPr>
          <w:sz w:val="20"/>
          <w:szCs w:val="20"/>
        </w:rPr>
        <w:t xml:space="preserve">staat de informatie over de beperkingen in de ValidatieTestService, die specifiek gelden voor deze berichtsoort. </w:t>
      </w:r>
      <w:r w:rsidR="00A45E24">
        <w:rPr>
          <w:sz w:val="20"/>
          <w:szCs w:val="20"/>
        </w:rPr>
        <w:t>Beperkingen zijn condities en tellingen die in de Gegevensspecificatie zijn opgenomen, maar niet worden uitgevoerd in ValidatieTestService.</w:t>
      </w:r>
    </w:p>
    <w:p w14:paraId="0EC82551" w14:textId="77777777" w:rsidR="003F47E6" w:rsidRPr="00BA4FAA" w:rsidRDefault="003F47E6" w:rsidP="00012FDF">
      <w:pPr>
        <w:rPr>
          <w:i/>
          <w:sz w:val="20"/>
          <w:szCs w:val="20"/>
        </w:rPr>
      </w:pPr>
    </w:p>
    <w:p w14:paraId="2F4C443B" w14:textId="77777777" w:rsidR="00FE4693" w:rsidRDefault="009976F0" w:rsidP="0085563D">
      <w:pPr>
        <w:rPr>
          <w:sz w:val="20"/>
          <w:szCs w:val="20"/>
        </w:rPr>
      </w:pPr>
      <w:r>
        <w:rPr>
          <w:sz w:val="20"/>
          <w:szCs w:val="20"/>
        </w:rPr>
        <w:t>In de formula</w:t>
      </w:r>
      <w:r w:rsidR="00814956">
        <w:rPr>
          <w:sz w:val="20"/>
          <w:szCs w:val="20"/>
        </w:rPr>
        <w:t>’</w:t>
      </w:r>
      <w:r>
        <w:rPr>
          <w:sz w:val="20"/>
          <w:szCs w:val="20"/>
        </w:rPr>
        <w:t xml:space="preserve">s zijn alleen die elementen opgenomen die als “fact” in een instance voor kunnen komen. Een aantal condities </w:t>
      </w:r>
      <w:r w:rsidR="00FE4693">
        <w:rPr>
          <w:sz w:val="20"/>
          <w:szCs w:val="20"/>
        </w:rPr>
        <w:t xml:space="preserve">bevat elementen </w:t>
      </w:r>
      <w:r>
        <w:rPr>
          <w:sz w:val="20"/>
          <w:szCs w:val="20"/>
        </w:rPr>
        <w:t>waarvoor d</w:t>
      </w:r>
      <w:r w:rsidR="00FE4693">
        <w:rPr>
          <w:sz w:val="20"/>
          <w:szCs w:val="20"/>
        </w:rPr>
        <w:t>at niet geldt. Deze condities</w:t>
      </w:r>
      <w:r>
        <w:rPr>
          <w:sz w:val="20"/>
          <w:szCs w:val="20"/>
        </w:rPr>
        <w:t xml:space="preserve"> </w:t>
      </w:r>
      <w:r w:rsidR="00FE4693">
        <w:rPr>
          <w:sz w:val="20"/>
          <w:szCs w:val="20"/>
        </w:rPr>
        <w:t>kunnen niet of slechts voor een deel worden gecontroleerd binnen de formula</w:t>
      </w:r>
      <w:r w:rsidR="00814956">
        <w:rPr>
          <w:sz w:val="20"/>
          <w:szCs w:val="20"/>
        </w:rPr>
        <w:t>’</w:t>
      </w:r>
      <w:r w:rsidR="00FE4693">
        <w:rPr>
          <w:sz w:val="20"/>
          <w:szCs w:val="20"/>
        </w:rPr>
        <w:t xml:space="preserve">s. </w:t>
      </w:r>
    </w:p>
    <w:p w14:paraId="1BE260EE" w14:textId="77777777" w:rsidR="0085563D" w:rsidRDefault="0085563D" w:rsidP="0085563D">
      <w:pPr>
        <w:rPr>
          <w:sz w:val="20"/>
          <w:szCs w:val="20"/>
        </w:rPr>
      </w:pPr>
    </w:p>
    <w:p w14:paraId="56AD479A" w14:textId="77777777" w:rsidR="0085563D" w:rsidRPr="00F9002D" w:rsidRDefault="0085563D" w:rsidP="00231056">
      <w:pPr>
        <w:rPr>
          <w:sz w:val="20"/>
          <w:szCs w:val="20"/>
        </w:rPr>
      </w:pPr>
      <w:r>
        <w:rPr>
          <w:sz w:val="20"/>
          <w:szCs w:val="20"/>
        </w:rPr>
        <w:t>Bij deze berichtsoort geldt een beperking voor de condities in onderstaande tabel.</w:t>
      </w:r>
      <w:r w:rsidR="00231056" w:rsidRPr="00F9002D">
        <w:rPr>
          <w:sz w:val="20"/>
          <w:szCs w:val="20"/>
        </w:rPr>
        <w:t xml:space="preserve"> </w:t>
      </w:r>
    </w:p>
    <w:p w14:paraId="1FDF739D" w14:textId="77777777" w:rsidR="0085563D" w:rsidRDefault="0085563D" w:rsidP="00012FDF">
      <w:pPr>
        <w:rPr>
          <w:sz w:val="20"/>
          <w:szCs w:val="20"/>
        </w:rPr>
      </w:pPr>
    </w:p>
    <w:tbl>
      <w:tblPr>
        <w:tblStyle w:val="Tabelraster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1838"/>
        <w:gridCol w:w="1539"/>
        <w:gridCol w:w="6541"/>
      </w:tblGrid>
      <w:tr w:rsidR="005E64FE" w:rsidRPr="009458D3" w14:paraId="0784F7E3" w14:textId="77777777" w:rsidTr="005E64FE">
        <w:tc>
          <w:tcPr>
            <w:tcW w:w="1838" w:type="dxa"/>
            <w:shd w:val="clear" w:color="auto" w:fill="EEECE1" w:themeFill="background2"/>
          </w:tcPr>
          <w:p w14:paraId="598D276C" w14:textId="77777777" w:rsidR="005E64FE" w:rsidRPr="009458D3" w:rsidRDefault="005E64FE" w:rsidP="00A30FAB">
            <w:pPr>
              <w:rPr>
                <w:b/>
                <w:sz w:val="20"/>
                <w:szCs w:val="20"/>
              </w:rPr>
            </w:pPr>
            <w:r w:rsidRPr="009458D3">
              <w:rPr>
                <w:b/>
                <w:sz w:val="20"/>
                <w:szCs w:val="20"/>
              </w:rPr>
              <w:t>ID-nummer GSP</w:t>
            </w:r>
          </w:p>
        </w:tc>
        <w:tc>
          <w:tcPr>
            <w:tcW w:w="1539" w:type="dxa"/>
            <w:shd w:val="clear" w:color="auto" w:fill="EEECE1" w:themeFill="background2"/>
          </w:tcPr>
          <w:p w14:paraId="172E4AA1" w14:textId="77777777" w:rsidR="005E64FE" w:rsidRPr="009458D3" w:rsidRDefault="005E64FE" w:rsidP="00A30FAB">
            <w:pPr>
              <w:rPr>
                <w:b/>
                <w:sz w:val="20"/>
                <w:szCs w:val="20"/>
              </w:rPr>
            </w:pPr>
            <w:r w:rsidRPr="009458D3">
              <w:rPr>
                <w:b/>
                <w:sz w:val="20"/>
                <w:szCs w:val="20"/>
              </w:rPr>
              <w:t>Conditie</w:t>
            </w:r>
            <w:r>
              <w:rPr>
                <w:b/>
                <w:sz w:val="20"/>
                <w:szCs w:val="20"/>
              </w:rPr>
              <w:t>naam</w:t>
            </w:r>
          </w:p>
        </w:tc>
        <w:tc>
          <w:tcPr>
            <w:tcW w:w="6541" w:type="dxa"/>
            <w:shd w:val="clear" w:color="auto" w:fill="EEECE1" w:themeFill="background2"/>
          </w:tcPr>
          <w:p w14:paraId="65F1C7A5" w14:textId="77777777" w:rsidR="005E64FE" w:rsidRPr="009458D3" w:rsidRDefault="005E64FE" w:rsidP="00A30FAB">
            <w:pPr>
              <w:rPr>
                <w:b/>
                <w:sz w:val="20"/>
                <w:szCs w:val="20"/>
              </w:rPr>
            </w:pPr>
            <w:r w:rsidRPr="009458D3">
              <w:rPr>
                <w:b/>
                <w:sz w:val="20"/>
                <w:szCs w:val="20"/>
              </w:rPr>
              <w:t>Toelichting</w:t>
            </w:r>
          </w:p>
        </w:tc>
      </w:tr>
      <w:tr w:rsidR="006B41CB" w:rsidRPr="009458D3" w14:paraId="62EA7C97" w14:textId="77777777" w:rsidTr="005E64FE">
        <w:tc>
          <w:tcPr>
            <w:tcW w:w="1838" w:type="dxa"/>
            <w:shd w:val="clear" w:color="auto" w:fill="EEECE1" w:themeFill="background2"/>
          </w:tcPr>
          <w:p w14:paraId="13266502" w14:textId="687E261B" w:rsidR="006B41CB" w:rsidRPr="009458D3" w:rsidRDefault="006B41CB" w:rsidP="006B41CB">
            <w:pPr>
              <w:rPr>
                <w:b/>
                <w:sz w:val="20"/>
                <w:szCs w:val="20"/>
              </w:rPr>
            </w:pPr>
            <w:r>
              <w:t>507555</w:t>
            </w:r>
          </w:p>
        </w:tc>
        <w:tc>
          <w:tcPr>
            <w:tcW w:w="1539" w:type="dxa"/>
            <w:shd w:val="clear" w:color="auto" w:fill="EEECE1" w:themeFill="background2"/>
          </w:tcPr>
          <w:p w14:paraId="42FDB147" w14:textId="4A88DB36" w:rsidR="006B41CB" w:rsidRPr="00A042A8" w:rsidRDefault="006B41CB" w:rsidP="006B41CB">
            <w:pPr>
              <w:rPr>
                <w:b/>
                <w:sz w:val="20"/>
                <w:szCs w:val="20"/>
              </w:rPr>
            </w:pPr>
            <w:r w:rsidRPr="00A042A8">
              <w:t>925689</w:t>
            </w:r>
          </w:p>
        </w:tc>
        <w:tc>
          <w:tcPr>
            <w:tcW w:w="6541" w:type="dxa"/>
            <w:shd w:val="clear" w:color="auto" w:fill="EEECE1" w:themeFill="background2"/>
          </w:tcPr>
          <w:p w14:paraId="1986C970" w14:textId="7F4E74B0" w:rsidR="006B41CB" w:rsidRPr="009458D3" w:rsidRDefault="006B41CB" w:rsidP="006B41CB">
            <w:p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Elfproef niet als Acceptatie-eis, maar als Richtlijn opgenomen</w:t>
            </w:r>
          </w:p>
        </w:tc>
      </w:tr>
      <w:tr w:rsidR="006B41CB" w:rsidRPr="009458D3" w14:paraId="51AC567A" w14:textId="77777777" w:rsidTr="005E64FE">
        <w:tc>
          <w:tcPr>
            <w:tcW w:w="1838" w:type="dxa"/>
            <w:shd w:val="clear" w:color="auto" w:fill="EEECE1" w:themeFill="background2"/>
          </w:tcPr>
          <w:p w14:paraId="58BAA1D1" w14:textId="7FDF8E7A" w:rsidR="006B41CB" w:rsidRDefault="006B41CB" w:rsidP="006B41CB">
            <w:r>
              <w:t>507558</w:t>
            </w:r>
          </w:p>
        </w:tc>
        <w:tc>
          <w:tcPr>
            <w:tcW w:w="1539" w:type="dxa"/>
            <w:shd w:val="clear" w:color="auto" w:fill="EEECE1" w:themeFill="background2"/>
          </w:tcPr>
          <w:p w14:paraId="0ADEBD86" w14:textId="3E69D8FA" w:rsidR="006B41CB" w:rsidRPr="00A042A8" w:rsidRDefault="006B41CB" w:rsidP="006B41CB">
            <w:r>
              <w:t>925691</w:t>
            </w:r>
          </w:p>
        </w:tc>
        <w:tc>
          <w:tcPr>
            <w:tcW w:w="6541" w:type="dxa"/>
            <w:shd w:val="clear" w:color="auto" w:fill="EEECE1" w:themeFill="background2"/>
          </w:tcPr>
          <w:p w14:paraId="1E19750E" w14:textId="7DB5D5FE" w:rsidR="006B41CB" w:rsidRDefault="006B41CB" w:rsidP="006B41C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Elfproef niet als Acceptatie-eis, maar als Richtlijn opgenomen</w:t>
            </w:r>
          </w:p>
        </w:tc>
      </w:tr>
      <w:tr w:rsidR="006B41CB" w14:paraId="2FF8AE2C" w14:textId="77777777" w:rsidTr="005E64FE">
        <w:tc>
          <w:tcPr>
            <w:tcW w:w="1838" w:type="dxa"/>
            <w:shd w:val="clear" w:color="auto" w:fill="EEECE1" w:themeFill="background2"/>
          </w:tcPr>
          <w:p w14:paraId="5B7E6F98" w14:textId="43DF760C" w:rsidR="006B41CB" w:rsidRDefault="006B41CB" w:rsidP="006B41CB">
            <w:pPr>
              <w:rPr>
                <w:sz w:val="20"/>
                <w:szCs w:val="20"/>
              </w:rPr>
            </w:pPr>
            <w:r>
              <w:t>1772161</w:t>
            </w:r>
          </w:p>
        </w:tc>
        <w:tc>
          <w:tcPr>
            <w:tcW w:w="1539" w:type="dxa"/>
            <w:shd w:val="clear" w:color="auto" w:fill="EEECE1" w:themeFill="background2"/>
          </w:tcPr>
          <w:p w14:paraId="1C8BFBED" w14:textId="6EC07F1A" w:rsidR="006B41CB" w:rsidRDefault="006B41CB" w:rsidP="006B4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2046656</w:t>
            </w:r>
          </w:p>
        </w:tc>
        <w:tc>
          <w:tcPr>
            <w:tcW w:w="6541" w:type="dxa"/>
            <w:shd w:val="clear" w:color="auto" w:fill="EEECE1" w:themeFill="background2"/>
          </w:tcPr>
          <w:p w14:paraId="414C878B" w14:textId="69D8F2FE" w:rsidR="006B41CB" w:rsidRDefault="006B41CB" w:rsidP="006B4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Conditionele tellingen niet mogelijk</w:t>
            </w:r>
          </w:p>
        </w:tc>
      </w:tr>
      <w:tr w:rsidR="006B41CB" w14:paraId="6717DDED" w14:textId="77777777" w:rsidTr="005E64FE">
        <w:tc>
          <w:tcPr>
            <w:tcW w:w="1838" w:type="dxa"/>
            <w:shd w:val="clear" w:color="auto" w:fill="EEECE1" w:themeFill="background2"/>
          </w:tcPr>
          <w:p w14:paraId="723E9D2E" w14:textId="42EEDF80" w:rsidR="006B41CB" w:rsidRDefault="006B41CB" w:rsidP="006B41CB">
            <w:pPr>
              <w:rPr>
                <w:sz w:val="20"/>
                <w:szCs w:val="20"/>
              </w:rPr>
            </w:pPr>
            <w:r>
              <w:t>117365</w:t>
            </w:r>
          </w:p>
        </w:tc>
        <w:tc>
          <w:tcPr>
            <w:tcW w:w="1539" w:type="dxa"/>
            <w:shd w:val="clear" w:color="auto" w:fill="EEECE1" w:themeFill="background2"/>
          </w:tcPr>
          <w:p w14:paraId="6720EDB0" w14:textId="61011A8C" w:rsidR="006B41CB" w:rsidRDefault="006B41CB" w:rsidP="006B4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2035220</w:t>
            </w:r>
          </w:p>
        </w:tc>
        <w:tc>
          <w:tcPr>
            <w:tcW w:w="6541" w:type="dxa"/>
            <w:shd w:val="clear" w:color="auto" w:fill="EEECE1" w:themeFill="background2"/>
          </w:tcPr>
          <w:p w14:paraId="754B5C11" w14:textId="02646007" w:rsidR="006B41CB" w:rsidRDefault="006B41CB" w:rsidP="006B4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Conditionele tellingen niet mogelijk</w:t>
            </w:r>
          </w:p>
        </w:tc>
      </w:tr>
      <w:tr w:rsidR="006B41CB" w14:paraId="2744C40B" w14:textId="77777777" w:rsidTr="005E64FE">
        <w:tc>
          <w:tcPr>
            <w:tcW w:w="1838" w:type="dxa"/>
            <w:shd w:val="clear" w:color="auto" w:fill="EEECE1" w:themeFill="background2"/>
          </w:tcPr>
          <w:p w14:paraId="19A9C0B7" w14:textId="5FC4A6FC" w:rsidR="006B41CB" w:rsidRDefault="006B41CB" w:rsidP="006B41CB">
            <w:r>
              <w:t>117365</w:t>
            </w:r>
          </w:p>
        </w:tc>
        <w:tc>
          <w:tcPr>
            <w:tcW w:w="1539" w:type="dxa"/>
            <w:shd w:val="clear" w:color="auto" w:fill="EEECE1" w:themeFill="background2"/>
          </w:tcPr>
          <w:p w14:paraId="2052EA60" w14:textId="16470577" w:rsidR="006B41CB" w:rsidRDefault="006B41CB" w:rsidP="006B4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2035221</w:t>
            </w:r>
          </w:p>
        </w:tc>
        <w:tc>
          <w:tcPr>
            <w:tcW w:w="6541" w:type="dxa"/>
            <w:shd w:val="clear" w:color="auto" w:fill="EEECE1" w:themeFill="background2"/>
          </w:tcPr>
          <w:p w14:paraId="27F619B4" w14:textId="3DA970A2" w:rsidR="006B41CB" w:rsidRDefault="006B41CB" w:rsidP="006B4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Conditionele tellingen niet mogelijk</w:t>
            </w:r>
          </w:p>
        </w:tc>
      </w:tr>
      <w:tr w:rsidR="006B41CB" w14:paraId="146F4CA5" w14:textId="77777777" w:rsidTr="005E64FE">
        <w:tc>
          <w:tcPr>
            <w:tcW w:w="1838" w:type="dxa"/>
            <w:shd w:val="clear" w:color="auto" w:fill="EEECE1" w:themeFill="background2"/>
          </w:tcPr>
          <w:p w14:paraId="14218F93" w14:textId="2852DEDB" w:rsidR="006B41CB" w:rsidRDefault="006B41CB" w:rsidP="006B41CB">
            <w:r>
              <w:t>1772162</w:t>
            </w:r>
          </w:p>
        </w:tc>
        <w:tc>
          <w:tcPr>
            <w:tcW w:w="1539" w:type="dxa"/>
            <w:shd w:val="clear" w:color="auto" w:fill="EEECE1" w:themeFill="background2"/>
          </w:tcPr>
          <w:p w14:paraId="668DA901" w14:textId="0E3C2F89" w:rsidR="006B41CB" w:rsidRDefault="006B41CB" w:rsidP="006B4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2046657</w:t>
            </w:r>
          </w:p>
        </w:tc>
        <w:tc>
          <w:tcPr>
            <w:tcW w:w="6541" w:type="dxa"/>
            <w:shd w:val="clear" w:color="auto" w:fill="EEECE1" w:themeFill="background2"/>
          </w:tcPr>
          <w:p w14:paraId="63998AD1" w14:textId="35F8422F" w:rsidR="006B41CB" w:rsidRDefault="006B41CB" w:rsidP="006B4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Conditionele tellingen niet mogelijk</w:t>
            </w:r>
          </w:p>
        </w:tc>
      </w:tr>
      <w:tr w:rsidR="006B41CB" w14:paraId="2E900941" w14:textId="77777777" w:rsidTr="005E64FE">
        <w:tc>
          <w:tcPr>
            <w:tcW w:w="1838" w:type="dxa"/>
            <w:shd w:val="clear" w:color="auto" w:fill="EEECE1" w:themeFill="background2"/>
          </w:tcPr>
          <w:p w14:paraId="0CDC0BD1" w14:textId="100FCD62" w:rsidR="006B41CB" w:rsidRDefault="006B41CB" w:rsidP="006B4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507642</w:t>
            </w:r>
          </w:p>
        </w:tc>
        <w:tc>
          <w:tcPr>
            <w:tcW w:w="1539" w:type="dxa"/>
            <w:shd w:val="clear" w:color="auto" w:fill="EEECE1" w:themeFill="background2"/>
          </w:tcPr>
          <w:p w14:paraId="70BE1B67" w14:textId="4946E6F1" w:rsidR="006B41CB" w:rsidRDefault="006B41CB" w:rsidP="006B4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507642 - 02</w:t>
            </w:r>
          </w:p>
        </w:tc>
        <w:tc>
          <w:tcPr>
            <w:tcW w:w="6541" w:type="dxa"/>
            <w:shd w:val="clear" w:color="auto" w:fill="EEECE1" w:themeFill="background2"/>
          </w:tcPr>
          <w:p w14:paraId="482E2D63" w14:textId="40168A2F" w:rsidR="006B41CB" w:rsidRDefault="006B41CB" w:rsidP="006B41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FLB-regels die adresgegevens bevatten leveren problemen op met selectie van juiste elementen en zijn daarom niet opgenomen</w:t>
            </w:r>
          </w:p>
        </w:tc>
      </w:tr>
      <w:tr w:rsidR="006B41CB" w14:paraId="0FFB6D18" w14:textId="77777777" w:rsidTr="005E64FE">
        <w:tc>
          <w:tcPr>
            <w:tcW w:w="1838" w:type="dxa"/>
            <w:shd w:val="clear" w:color="auto" w:fill="EEECE1" w:themeFill="background2"/>
          </w:tcPr>
          <w:p w14:paraId="66BFD7BB" w14:textId="3BC016B9" w:rsidR="006B41CB" w:rsidRDefault="006B41CB" w:rsidP="006B41CB">
            <w:pPr>
              <w:rPr>
                <w:sz w:val="20"/>
                <w:szCs w:val="20"/>
              </w:rPr>
            </w:pPr>
            <w:r>
              <w:t>1769007</w:t>
            </w:r>
          </w:p>
        </w:tc>
        <w:tc>
          <w:tcPr>
            <w:tcW w:w="1539" w:type="dxa"/>
            <w:shd w:val="clear" w:color="auto" w:fill="EEECE1" w:themeFill="background2"/>
          </w:tcPr>
          <w:p w14:paraId="68C407F5" w14:textId="53349564" w:rsidR="006B41CB" w:rsidRDefault="006B41CB" w:rsidP="006B4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2039256</w:t>
            </w:r>
          </w:p>
        </w:tc>
        <w:tc>
          <w:tcPr>
            <w:tcW w:w="6541" w:type="dxa"/>
            <w:shd w:val="clear" w:color="auto" w:fill="EEECE1" w:themeFill="background2"/>
          </w:tcPr>
          <w:p w14:paraId="437238D7" w14:textId="23540388" w:rsidR="006B41CB" w:rsidRDefault="006B41CB" w:rsidP="006B41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FLB-regels die adresgegevens bevatten leveren problemen op met selectie van juiste elementen en zijn daarom niet opgenomen</w:t>
            </w:r>
          </w:p>
        </w:tc>
      </w:tr>
    </w:tbl>
    <w:p w14:paraId="5A630A93" w14:textId="77777777" w:rsidR="0085563D" w:rsidRDefault="0085563D" w:rsidP="00012FDF">
      <w:pPr>
        <w:rPr>
          <w:sz w:val="20"/>
          <w:szCs w:val="20"/>
        </w:rPr>
      </w:pPr>
    </w:p>
    <w:p w14:paraId="2499A09E" w14:textId="77777777" w:rsidR="0085563D" w:rsidRDefault="0085563D" w:rsidP="00012FDF">
      <w:pPr>
        <w:rPr>
          <w:sz w:val="20"/>
          <w:szCs w:val="20"/>
        </w:rPr>
      </w:pPr>
    </w:p>
    <w:p w14:paraId="526C6217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34170535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2827EF05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46D6C37F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5C724D18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4BE726E6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1A14006B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7911D260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6A12E621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70DC0CF6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680E6F07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2CA549FD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0FF8ADC8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0391E0D9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4FB94C24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3E416AB1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132A31A9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5CB474C1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3CE63C31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7E625ECD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727935EC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0F5B2BB4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4E1FF912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7811110E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372FA564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32EE25A1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34B38080" w14:textId="39E8CC30" w:rsidR="00BD7491" w:rsidRPr="00E531ED" w:rsidRDefault="00BD7491" w:rsidP="00BD7491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Documenth</w:t>
      </w:r>
      <w:r w:rsidRPr="00E531ED">
        <w:rPr>
          <w:b/>
          <w:sz w:val="24"/>
          <w:szCs w:val="24"/>
          <w:u w:val="single"/>
        </w:rPr>
        <w:t>istorie</w:t>
      </w:r>
    </w:p>
    <w:p w14:paraId="655583B1" w14:textId="77777777" w:rsidR="00E531ED" w:rsidRDefault="00E531ED" w:rsidP="00012FDF">
      <w:pPr>
        <w:rPr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73"/>
        <w:gridCol w:w="989"/>
        <w:gridCol w:w="8400"/>
      </w:tblGrid>
      <w:tr w:rsidR="00E531ED" w:rsidRPr="00E531ED" w14:paraId="086F75DA" w14:textId="77777777" w:rsidTr="00C425E4">
        <w:tc>
          <w:tcPr>
            <w:tcW w:w="137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CAA0B4C" w14:textId="77777777" w:rsidR="00E531ED" w:rsidRPr="00E531ED" w:rsidRDefault="00E531ED" w:rsidP="00012FDF">
            <w:pPr>
              <w:rPr>
                <w:b/>
                <w:sz w:val="20"/>
                <w:szCs w:val="20"/>
              </w:rPr>
            </w:pPr>
            <w:r w:rsidRPr="00E531ED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802EF6" w14:textId="77777777" w:rsidR="00E531ED" w:rsidRPr="00E531ED" w:rsidRDefault="00E531ED" w:rsidP="00012FDF">
            <w:pPr>
              <w:rPr>
                <w:b/>
                <w:sz w:val="20"/>
                <w:szCs w:val="20"/>
              </w:rPr>
            </w:pPr>
            <w:r w:rsidRPr="00E531ED">
              <w:rPr>
                <w:b/>
                <w:sz w:val="20"/>
                <w:szCs w:val="20"/>
              </w:rPr>
              <w:t>Versie</w:t>
            </w:r>
          </w:p>
        </w:tc>
        <w:tc>
          <w:tcPr>
            <w:tcW w:w="840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A9670BA" w14:textId="77777777" w:rsidR="00E531ED" w:rsidRPr="00E531ED" w:rsidRDefault="00E531ED" w:rsidP="00012FDF">
            <w:pPr>
              <w:rPr>
                <w:b/>
                <w:sz w:val="20"/>
                <w:szCs w:val="20"/>
              </w:rPr>
            </w:pPr>
            <w:r w:rsidRPr="00E531ED">
              <w:rPr>
                <w:b/>
                <w:sz w:val="20"/>
                <w:szCs w:val="20"/>
              </w:rPr>
              <w:t>Opmerkingen en wijzigingen</w:t>
            </w:r>
          </w:p>
        </w:tc>
      </w:tr>
      <w:tr w:rsidR="00C425E4" w:rsidRPr="002439DC" w14:paraId="5C9E43AC" w14:textId="77777777" w:rsidTr="0015139A">
        <w:tc>
          <w:tcPr>
            <w:tcW w:w="1373" w:type="dxa"/>
          </w:tcPr>
          <w:p w14:paraId="3708DD59" w14:textId="5907C8D8" w:rsidR="00C425E4" w:rsidRPr="001F324B" w:rsidRDefault="00070265" w:rsidP="00C425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C425E4" w:rsidRPr="001F324B">
              <w:rPr>
                <w:sz w:val="20"/>
                <w:szCs w:val="20"/>
              </w:rPr>
              <w:t>-0</w:t>
            </w:r>
            <w:r w:rsidR="002D521D">
              <w:rPr>
                <w:sz w:val="20"/>
                <w:szCs w:val="20"/>
              </w:rPr>
              <w:t>8</w:t>
            </w:r>
            <w:r w:rsidR="00C425E4" w:rsidRPr="001F324B">
              <w:rPr>
                <w:sz w:val="20"/>
                <w:szCs w:val="20"/>
              </w:rPr>
              <w:t>-202</w:t>
            </w:r>
            <w:r w:rsidR="006427D7">
              <w:rPr>
                <w:sz w:val="20"/>
                <w:szCs w:val="20"/>
              </w:rPr>
              <w:t>5</w:t>
            </w:r>
          </w:p>
        </w:tc>
        <w:tc>
          <w:tcPr>
            <w:tcW w:w="989" w:type="dxa"/>
          </w:tcPr>
          <w:p w14:paraId="6A207F2A" w14:textId="77777777" w:rsidR="00C425E4" w:rsidRPr="002439DC" w:rsidRDefault="00C425E4" w:rsidP="00C425E4">
            <w:pPr>
              <w:rPr>
                <w:sz w:val="20"/>
                <w:szCs w:val="20"/>
              </w:rPr>
            </w:pPr>
            <w:r w:rsidRPr="002439DC">
              <w:rPr>
                <w:sz w:val="20"/>
                <w:szCs w:val="20"/>
              </w:rPr>
              <w:t>1.0</w:t>
            </w:r>
          </w:p>
        </w:tc>
        <w:tc>
          <w:tcPr>
            <w:tcW w:w="8400" w:type="dxa"/>
          </w:tcPr>
          <w:p w14:paraId="7BBB544F" w14:textId="28A8B8D7" w:rsidR="00C425E4" w:rsidRPr="002439DC" w:rsidRDefault="00C425E4" w:rsidP="00C425E4">
            <w:pPr>
              <w:rPr>
                <w:sz w:val="20"/>
                <w:szCs w:val="20"/>
              </w:rPr>
            </w:pPr>
            <w:r w:rsidRPr="002439DC">
              <w:rPr>
                <w:sz w:val="20"/>
                <w:szCs w:val="20"/>
              </w:rPr>
              <w:t>Initiële versie.</w:t>
            </w:r>
          </w:p>
        </w:tc>
      </w:tr>
      <w:tr w:rsidR="00C425E4" w14:paraId="6916FA19" w14:textId="77777777" w:rsidTr="0015139A">
        <w:tc>
          <w:tcPr>
            <w:tcW w:w="1373" w:type="dxa"/>
          </w:tcPr>
          <w:p w14:paraId="3E9709C2" w14:textId="4D44DF13" w:rsidR="00C425E4" w:rsidRDefault="009C34D4" w:rsidP="00C425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05-12-2025</w:t>
            </w:r>
          </w:p>
        </w:tc>
        <w:tc>
          <w:tcPr>
            <w:tcW w:w="989" w:type="dxa"/>
          </w:tcPr>
          <w:p w14:paraId="435E1D03" w14:textId="4FA9D559" w:rsidR="00C425E4" w:rsidRPr="00855D9A" w:rsidRDefault="009C34D4" w:rsidP="00C425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</w:t>
            </w:r>
          </w:p>
        </w:tc>
        <w:tc>
          <w:tcPr>
            <w:tcW w:w="8400" w:type="dxa"/>
          </w:tcPr>
          <w:p w14:paraId="0C8BC526" w14:textId="1CA33920" w:rsidR="00C425E4" w:rsidRPr="00855D9A" w:rsidRDefault="009C34D4" w:rsidP="00C425E4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Nieuwe versie o.b.v. nieuwe Normen en Constanten</w:t>
            </w:r>
          </w:p>
        </w:tc>
      </w:tr>
      <w:tr w:rsidR="00303029" w14:paraId="5CDBA156" w14:textId="77777777" w:rsidTr="0015139A">
        <w:tc>
          <w:tcPr>
            <w:tcW w:w="1373" w:type="dxa"/>
          </w:tcPr>
          <w:p w14:paraId="1053733F" w14:textId="7DEBA80C" w:rsidR="00303029" w:rsidRDefault="00303029" w:rsidP="00C425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04-02-2025</w:t>
            </w:r>
          </w:p>
        </w:tc>
        <w:tc>
          <w:tcPr>
            <w:tcW w:w="989" w:type="dxa"/>
          </w:tcPr>
          <w:p w14:paraId="6C78FADF" w14:textId="3894F590" w:rsidR="00303029" w:rsidRDefault="00303029" w:rsidP="00C425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</w:t>
            </w:r>
          </w:p>
        </w:tc>
        <w:tc>
          <w:tcPr>
            <w:tcW w:w="8400" w:type="dxa"/>
          </w:tcPr>
          <w:p w14:paraId="783D25AF" w14:textId="55ACB819" w:rsidR="00303029" w:rsidRDefault="00303029" w:rsidP="00C425E4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Nieuwe versie o.b.v. nieuwe formula’s.</w:t>
            </w:r>
          </w:p>
        </w:tc>
      </w:tr>
    </w:tbl>
    <w:p w14:paraId="3185933C" w14:textId="77777777" w:rsidR="00FE4693" w:rsidRPr="00012FDF" w:rsidRDefault="00FE4693" w:rsidP="00012FDF">
      <w:pPr>
        <w:rPr>
          <w:sz w:val="20"/>
          <w:szCs w:val="20"/>
        </w:rPr>
      </w:pPr>
    </w:p>
    <w:sectPr w:rsidR="00FE4693" w:rsidRPr="00012FDF" w:rsidSect="00C31772">
      <w:headerReference w:type="default" r:id="rId9"/>
      <w:footerReference w:type="default" r:id="rId10"/>
      <w:headerReference w:type="first" r:id="rId11"/>
      <w:pgSz w:w="11906" w:h="16838" w:code="9"/>
      <w:pgMar w:top="567" w:right="567" w:bottom="567" w:left="567" w:header="0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421D6" w14:textId="77777777" w:rsidR="00C524FC" w:rsidRDefault="00C524FC" w:rsidP="00012FDF">
      <w:r>
        <w:separator/>
      </w:r>
    </w:p>
  </w:endnote>
  <w:endnote w:type="continuationSeparator" w:id="0">
    <w:p w14:paraId="5A1C55F2" w14:textId="77777777" w:rsidR="00C524FC" w:rsidRDefault="00C524FC" w:rsidP="00012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63BD7" w14:textId="77777777" w:rsidR="003D6C3F" w:rsidRDefault="003D6C3F">
    <w:pPr>
      <w:pStyle w:val="Voettekst"/>
      <w:pBdr>
        <w:bottom w:val="single" w:sz="6" w:space="1" w:color="auto"/>
      </w:pBdr>
      <w:rPr>
        <w:sz w:val="12"/>
        <w:szCs w:val="12"/>
      </w:rPr>
    </w:pPr>
  </w:p>
  <w:p w14:paraId="4CD28511" w14:textId="77777777" w:rsidR="003D6C3F" w:rsidRPr="00C31772" w:rsidRDefault="003D6C3F">
    <w:pPr>
      <w:pStyle w:val="Voettekst"/>
      <w:rPr>
        <w:sz w:val="12"/>
        <w:szCs w:val="12"/>
      </w:rPr>
    </w:pPr>
    <w:r w:rsidRPr="008564C8">
      <w:rPr>
        <w:sz w:val="12"/>
        <w:szCs w:val="12"/>
      </w:rPr>
      <w:tab/>
      <w:t xml:space="preserve">Pagina </w:t>
    </w:r>
    <w:r w:rsidRPr="008564C8">
      <w:rPr>
        <w:b/>
        <w:sz w:val="12"/>
        <w:szCs w:val="12"/>
      </w:rPr>
      <w:fldChar w:fldCharType="begin"/>
    </w:r>
    <w:r w:rsidRPr="008564C8">
      <w:rPr>
        <w:b/>
        <w:sz w:val="12"/>
        <w:szCs w:val="12"/>
      </w:rPr>
      <w:instrText>PAGE  \* Arabic  \* MERGEFORMAT</w:instrText>
    </w:r>
    <w:r w:rsidRPr="008564C8">
      <w:rPr>
        <w:b/>
        <w:sz w:val="12"/>
        <w:szCs w:val="12"/>
      </w:rPr>
      <w:fldChar w:fldCharType="separate"/>
    </w:r>
    <w:r w:rsidR="00855D9A">
      <w:rPr>
        <w:b/>
        <w:noProof/>
        <w:sz w:val="12"/>
        <w:szCs w:val="12"/>
      </w:rPr>
      <w:t>3</w:t>
    </w:r>
    <w:r w:rsidRPr="008564C8">
      <w:rPr>
        <w:b/>
        <w:sz w:val="12"/>
        <w:szCs w:val="12"/>
      </w:rPr>
      <w:fldChar w:fldCharType="end"/>
    </w:r>
    <w:r w:rsidRPr="008564C8">
      <w:rPr>
        <w:sz w:val="12"/>
        <w:szCs w:val="12"/>
      </w:rPr>
      <w:t xml:space="preserve"> van </w:t>
    </w:r>
    <w:r w:rsidRPr="008564C8">
      <w:rPr>
        <w:b/>
        <w:sz w:val="12"/>
        <w:szCs w:val="12"/>
      </w:rPr>
      <w:fldChar w:fldCharType="begin"/>
    </w:r>
    <w:r w:rsidRPr="008564C8">
      <w:rPr>
        <w:b/>
        <w:sz w:val="12"/>
        <w:szCs w:val="12"/>
      </w:rPr>
      <w:instrText>NUMPAGES  \* Arabic  \* MERGEFORMAT</w:instrText>
    </w:r>
    <w:r w:rsidRPr="008564C8">
      <w:rPr>
        <w:b/>
        <w:sz w:val="12"/>
        <w:szCs w:val="12"/>
      </w:rPr>
      <w:fldChar w:fldCharType="separate"/>
    </w:r>
    <w:r w:rsidR="00855D9A">
      <w:rPr>
        <w:b/>
        <w:noProof/>
        <w:sz w:val="12"/>
        <w:szCs w:val="12"/>
      </w:rPr>
      <w:t>3</w:t>
    </w:r>
    <w:r w:rsidRPr="008564C8">
      <w:rPr>
        <w:b/>
        <w:sz w:val="12"/>
        <w:szCs w:val="12"/>
      </w:rPr>
      <w:fldChar w:fldCharType="end"/>
    </w:r>
    <w:r w:rsidRPr="008564C8">
      <w:rPr>
        <w:sz w:val="12"/>
        <w:szCs w:val="12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C470B" w14:textId="77777777" w:rsidR="00C524FC" w:rsidRDefault="00C524FC" w:rsidP="00012FDF">
      <w:r>
        <w:separator/>
      </w:r>
    </w:p>
  </w:footnote>
  <w:footnote w:type="continuationSeparator" w:id="0">
    <w:p w14:paraId="1D7306C4" w14:textId="77777777" w:rsidR="00C524FC" w:rsidRDefault="00C524FC" w:rsidP="00012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771BC" w14:textId="77777777" w:rsidR="003D6C3F" w:rsidRDefault="003D6C3F">
    <w:pPr>
      <w:pStyle w:val="Koptekst"/>
    </w:pPr>
    <w:r>
      <w:t xml:space="preserve">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D34DF" w14:textId="77777777" w:rsidR="003D6C3F" w:rsidRDefault="003D6C3F">
    <w:pPr>
      <w:pStyle w:val="Koptekst"/>
    </w:pPr>
    <w:r>
      <w:t xml:space="preserve">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934C3"/>
    <w:multiLevelType w:val="hybridMultilevel"/>
    <w:tmpl w:val="AE407894"/>
    <w:lvl w:ilvl="0" w:tplc="5DD87EAA">
      <w:start w:val="1"/>
      <w:numFmt w:val="bullet"/>
      <w:pStyle w:val="Lijststreepjetweedeniveau"/>
      <w:lvlText w:val="–"/>
      <w:lvlJc w:val="left"/>
      <w:pPr>
        <w:ind w:left="587" w:hanging="36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B40F8"/>
    <w:multiLevelType w:val="hybridMultilevel"/>
    <w:tmpl w:val="7C08C8CA"/>
    <w:lvl w:ilvl="0" w:tplc="12E2BE0A">
      <w:start w:val="1"/>
      <w:numFmt w:val="decimal"/>
      <w:lvlText w:val="%1"/>
      <w:lvlJc w:val="left"/>
      <w:pPr>
        <w:ind w:left="720" w:hanging="360"/>
      </w:pPr>
      <w:rPr>
        <w:rFonts w:ascii="Verdana" w:hAnsi="Verdana" w:hint="default"/>
        <w:b w:val="0"/>
        <w:i w:val="0"/>
        <w:sz w:val="1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A81C54"/>
    <w:multiLevelType w:val="hybridMultilevel"/>
    <w:tmpl w:val="D472A18E"/>
    <w:lvl w:ilvl="0" w:tplc="97B4597E">
      <w:start w:val="1"/>
      <w:numFmt w:val="bullet"/>
      <w:pStyle w:val="Lij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0A03A0"/>
    <w:multiLevelType w:val="hybridMultilevel"/>
    <w:tmpl w:val="615C8A74"/>
    <w:lvl w:ilvl="0" w:tplc="12E2BE0A">
      <w:start w:val="1"/>
      <w:numFmt w:val="decimal"/>
      <w:lvlText w:val="%1"/>
      <w:lvlJc w:val="left"/>
      <w:pPr>
        <w:ind w:left="360" w:hanging="360"/>
      </w:pPr>
      <w:rPr>
        <w:rFonts w:ascii="Verdana" w:hAnsi="Verdana" w:hint="default"/>
        <w:b w:val="0"/>
        <w:i w:val="0"/>
        <w:sz w:val="18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3C331C"/>
    <w:multiLevelType w:val="multilevel"/>
    <w:tmpl w:val="615C8A74"/>
    <w:lvl w:ilvl="0">
      <w:start w:val="1"/>
      <w:numFmt w:val="decimal"/>
      <w:lvlText w:val="%1"/>
      <w:lvlJc w:val="left"/>
      <w:pPr>
        <w:ind w:left="720" w:hanging="360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721200">
    <w:abstractNumId w:val="2"/>
  </w:num>
  <w:num w:numId="2" w16cid:durableId="1790397311">
    <w:abstractNumId w:val="1"/>
  </w:num>
  <w:num w:numId="3" w16cid:durableId="1114786915">
    <w:abstractNumId w:val="0"/>
  </w:num>
  <w:num w:numId="4" w16cid:durableId="1012684006">
    <w:abstractNumId w:val="1"/>
  </w:num>
  <w:num w:numId="5" w16cid:durableId="869147198">
    <w:abstractNumId w:val="3"/>
  </w:num>
  <w:num w:numId="6" w16cid:durableId="1408527955">
    <w:abstractNumId w:val="4"/>
  </w:num>
  <w:num w:numId="7" w16cid:durableId="49236767">
    <w:abstractNumId w:val="2"/>
  </w:num>
  <w:num w:numId="8" w16cid:durableId="669720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567"/>
  <w:hyphenationZone w:val="425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FDF"/>
    <w:rsid w:val="00012FDF"/>
    <w:rsid w:val="00036A8A"/>
    <w:rsid w:val="000403E5"/>
    <w:rsid w:val="00041C01"/>
    <w:rsid w:val="00050F51"/>
    <w:rsid w:val="00070265"/>
    <w:rsid w:val="000749D2"/>
    <w:rsid w:val="000764CD"/>
    <w:rsid w:val="00086AAE"/>
    <w:rsid w:val="000C41EA"/>
    <w:rsid w:val="000E195C"/>
    <w:rsid w:val="000E4513"/>
    <w:rsid w:val="000F0A32"/>
    <w:rsid w:val="00104EDB"/>
    <w:rsid w:val="001078AD"/>
    <w:rsid w:val="0012097F"/>
    <w:rsid w:val="001271AF"/>
    <w:rsid w:val="0013068B"/>
    <w:rsid w:val="00142BD7"/>
    <w:rsid w:val="00145F8E"/>
    <w:rsid w:val="0015125A"/>
    <w:rsid w:val="0015139A"/>
    <w:rsid w:val="00153008"/>
    <w:rsid w:val="00165649"/>
    <w:rsid w:val="00173549"/>
    <w:rsid w:val="001766B8"/>
    <w:rsid w:val="001826C7"/>
    <w:rsid w:val="0019378E"/>
    <w:rsid w:val="001A1B7C"/>
    <w:rsid w:val="001A3E92"/>
    <w:rsid w:val="001C1AD7"/>
    <w:rsid w:val="001C7696"/>
    <w:rsid w:val="001D6CEE"/>
    <w:rsid w:val="001E0C2F"/>
    <w:rsid w:val="001E10EF"/>
    <w:rsid w:val="001E4796"/>
    <w:rsid w:val="001E6B98"/>
    <w:rsid w:val="001F324B"/>
    <w:rsid w:val="00231056"/>
    <w:rsid w:val="00232DE1"/>
    <w:rsid w:val="002439DC"/>
    <w:rsid w:val="00256D39"/>
    <w:rsid w:val="0027319A"/>
    <w:rsid w:val="00276000"/>
    <w:rsid w:val="002819EC"/>
    <w:rsid w:val="00283FDA"/>
    <w:rsid w:val="002847BE"/>
    <w:rsid w:val="002A4C02"/>
    <w:rsid w:val="002A6674"/>
    <w:rsid w:val="002B30B1"/>
    <w:rsid w:val="002D3C4A"/>
    <w:rsid w:val="002D521D"/>
    <w:rsid w:val="002F5551"/>
    <w:rsid w:val="003019AD"/>
    <w:rsid w:val="00303029"/>
    <w:rsid w:val="003030D0"/>
    <w:rsid w:val="00304F59"/>
    <w:rsid w:val="00310B62"/>
    <w:rsid w:val="003249C1"/>
    <w:rsid w:val="00343077"/>
    <w:rsid w:val="0034510D"/>
    <w:rsid w:val="00354BBE"/>
    <w:rsid w:val="0037042C"/>
    <w:rsid w:val="00374864"/>
    <w:rsid w:val="00377CD6"/>
    <w:rsid w:val="00382E6C"/>
    <w:rsid w:val="0039086A"/>
    <w:rsid w:val="00395238"/>
    <w:rsid w:val="003C15E9"/>
    <w:rsid w:val="003C49AC"/>
    <w:rsid w:val="003C63CE"/>
    <w:rsid w:val="003D6C3F"/>
    <w:rsid w:val="003E000B"/>
    <w:rsid w:val="003E2B96"/>
    <w:rsid w:val="003E4699"/>
    <w:rsid w:val="003F2D54"/>
    <w:rsid w:val="003F47E6"/>
    <w:rsid w:val="00402211"/>
    <w:rsid w:val="004039CE"/>
    <w:rsid w:val="00413768"/>
    <w:rsid w:val="004373CB"/>
    <w:rsid w:val="00454D9C"/>
    <w:rsid w:val="0046087C"/>
    <w:rsid w:val="00463B7A"/>
    <w:rsid w:val="00475A40"/>
    <w:rsid w:val="00477D34"/>
    <w:rsid w:val="00480D9F"/>
    <w:rsid w:val="0048743D"/>
    <w:rsid w:val="004C1CF3"/>
    <w:rsid w:val="004C3D8E"/>
    <w:rsid w:val="004C6712"/>
    <w:rsid w:val="004D06BB"/>
    <w:rsid w:val="004D6AA5"/>
    <w:rsid w:val="004E5C2C"/>
    <w:rsid w:val="004E7F5D"/>
    <w:rsid w:val="004F0BDC"/>
    <w:rsid w:val="004F12A0"/>
    <w:rsid w:val="00501767"/>
    <w:rsid w:val="00513FB5"/>
    <w:rsid w:val="00514521"/>
    <w:rsid w:val="005540BB"/>
    <w:rsid w:val="00556B42"/>
    <w:rsid w:val="0056274F"/>
    <w:rsid w:val="005723C4"/>
    <w:rsid w:val="00585F4D"/>
    <w:rsid w:val="005872C9"/>
    <w:rsid w:val="00593123"/>
    <w:rsid w:val="00595BD4"/>
    <w:rsid w:val="005960BF"/>
    <w:rsid w:val="005A487A"/>
    <w:rsid w:val="005B5E68"/>
    <w:rsid w:val="005D44B9"/>
    <w:rsid w:val="005D62CF"/>
    <w:rsid w:val="005E4CBA"/>
    <w:rsid w:val="005E64FE"/>
    <w:rsid w:val="005F0849"/>
    <w:rsid w:val="005F320E"/>
    <w:rsid w:val="005F44D8"/>
    <w:rsid w:val="00615D4B"/>
    <w:rsid w:val="00617EF1"/>
    <w:rsid w:val="006427D7"/>
    <w:rsid w:val="006462E8"/>
    <w:rsid w:val="006468AD"/>
    <w:rsid w:val="00654720"/>
    <w:rsid w:val="00680079"/>
    <w:rsid w:val="006873B9"/>
    <w:rsid w:val="00691FE1"/>
    <w:rsid w:val="006939CD"/>
    <w:rsid w:val="006A08EE"/>
    <w:rsid w:val="006A454F"/>
    <w:rsid w:val="006B16B6"/>
    <w:rsid w:val="006B41CB"/>
    <w:rsid w:val="006C3E87"/>
    <w:rsid w:val="006D49B8"/>
    <w:rsid w:val="006D78E0"/>
    <w:rsid w:val="006E168D"/>
    <w:rsid w:val="006E5039"/>
    <w:rsid w:val="006F62B6"/>
    <w:rsid w:val="00701C8F"/>
    <w:rsid w:val="0071740F"/>
    <w:rsid w:val="007324FC"/>
    <w:rsid w:val="007365F1"/>
    <w:rsid w:val="0074057D"/>
    <w:rsid w:val="0076265A"/>
    <w:rsid w:val="00791EE6"/>
    <w:rsid w:val="007B415A"/>
    <w:rsid w:val="007C3C52"/>
    <w:rsid w:val="007C498E"/>
    <w:rsid w:val="007D2C26"/>
    <w:rsid w:val="007E051F"/>
    <w:rsid w:val="007F048A"/>
    <w:rsid w:val="008137F1"/>
    <w:rsid w:val="00814956"/>
    <w:rsid w:val="0081515B"/>
    <w:rsid w:val="0081737F"/>
    <w:rsid w:val="00836FD3"/>
    <w:rsid w:val="00845978"/>
    <w:rsid w:val="00853224"/>
    <w:rsid w:val="0085563D"/>
    <w:rsid w:val="00855D9A"/>
    <w:rsid w:val="0085634F"/>
    <w:rsid w:val="008564C8"/>
    <w:rsid w:val="00863153"/>
    <w:rsid w:val="008807FC"/>
    <w:rsid w:val="008852EE"/>
    <w:rsid w:val="00885F01"/>
    <w:rsid w:val="008A566B"/>
    <w:rsid w:val="008C0A59"/>
    <w:rsid w:val="008C635A"/>
    <w:rsid w:val="008C7C27"/>
    <w:rsid w:val="00903B46"/>
    <w:rsid w:val="009048E1"/>
    <w:rsid w:val="00910818"/>
    <w:rsid w:val="00920350"/>
    <w:rsid w:val="00922BA0"/>
    <w:rsid w:val="009314C0"/>
    <w:rsid w:val="009325A1"/>
    <w:rsid w:val="0093704D"/>
    <w:rsid w:val="00937BFC"/>
    <w:rsid w:val="00943A01"/>
    <w:rsid w:val="00944E24"/>
    <w:rsid w:val="0095555C"/>
    <w:rsid w:val="0097558D"/>
    <w:rsid w:val="009976F0"/>
    <w:rsid w:val="009C34D4"/>
    <w:rsid w:val="009C5BCB"/>
    <w:rsid w:val="009E1DA2"/>
    <w:rsid w:val="009F3A10"/>
    <w:rsid w:val="009F404D"/>
    <w:rsid w:val="009F7F55"/>
    <w:rsid w:val="00A0627E"/>
    <w:rsid w:val="00A07C08"/>
    <w:rsid w:val="00A3214C"/>
    <w:rsid w:val="00A323DB"/>
    <w:rsid w:val="00A4582B"/>
    <w:rsid w:val="00A45E24"/>
    <w:rsid w:val="00A46270"/>
    <w:rsid w:val="00A70016"/>
    <w:rsid w:val="00A74E75"/>
    <w:rsid w:val="00A86CBA"/>
    <w:rsid w:val="00A906D0"/>
    <w:rsid w:val="00AA1C3D"/>
    <w:rsid w:val="00AA72D6"/>
    <w:rsid w:val="00AB1630"/>
    <w:rsid w:val="00AB26DC"/>
    <w:rsid w:val="00AE3379"/>
    <w:rsid w:val="00AE40BA"/>
    <w:rsid w:val="00AE7429"/>
    <w:rsid w:val="00AF27C1"/>
    <w:rsid w:val="00B01305"/>
    <w:rsid w:val="00B2057F"/>
    <w:rsid w:val="00B209A6"/>
    <w:rsid w:val="00B2159E"/>
    <w:rsid w:val="00B267F6"/>
    <w:rsid w:val="00B42567"/>
    <w:rsid w:val="00B63396"/>
    <w:rsid w:val="00BA3C4A"/>
    <w:rsid w:val="00BA4FAA"/>
    <w:rsid w:val="00BA6BE9"/>
    <w:rsid w:val="00BB512F"/>
    <w:rsid w:val="00BD0062"/>
    <w:rsid w:val="00BD7491"/>
    <w:rsid w:val="00BE350D"/>
    <w:rsid w:val="00BE75E5"/>
    <w:rsid w:val="00BF0B83"/>
    <w:rsid w:val="00BF361A"/>
    <w:rsid w:val="00C03220"/>
    <w:rsid w:val="00C038BD"/>
    <w:rsid w:val="00C15046"/>
    <w:rsid w:val="00C208A1"/>
    <w:rsid w:val="00C31772"/>
    <w:rsid w:val="00C328AF"/>
    <w:rsid w:val="00C425E4"/>
    <w:rsid w:val="00C50857"/>
    <w:rsid w:val="00C524FC"/>
    <w:rsid w:val="00C531C9"/>
    <w:rsid w:val="00C770B8"/>
    <w:rsid w:val="00C77F9F"/>
    <w:rsid w:val="00C906C9"/>
    <w:rsid w:val="00C9376F"/>
    <w:rsid w:val="00CA3AE9"/>
    <w:rsid w:val="00CA5F7B"/>
    <w:rsid w:val="00CB686C"/>
    <w:rsid w:val="00CB7E53"/>
    <w:rsid w:val="00CC00B9"/>
    <w:rsid w:val="00CC0FF8"/>
    <w:rsid w:val="00CC270F"/>
    <w:rsid w:val="00CC4565"/>
    <w:rsid w:val="00CE1D40"/>
    <w:rsid w:val="00D007C0"/>
    <w:rsid w:val="00D01812"/>
    <w:rsid w:val="00D10002"/>
    <w:rsid w:val="00D111C5"/>
    <w:rsid w:val="00D17ED7"/>
    <w:rsid w:val="00D2557F"/>
    <w:rsid w:val="00D41425"/>
    <w:rsid w:val="00D62276"/>
    <w:rsid w:val="00D70D5F"/>
    <w:rsid w:val="00D70F27"/>
    <w:rsid w:val="00D71272"/>
    <w:rsid w:val="00D76925"/>
    <w:rsid w:val="00D76A6B"/>
    <w:rsid w:val="00D76C1A"/>
    <w:rsid w:val="00D76D3F"/>
    <w:rsid w:val="00D916EB"/>
    <w:rsid w:val="00DB394A"/>
    <w:rsid w:val="00DB7A67"/>
    <w:rsid w:val="00DD343D"/>
    <w:rsid w:val="00DF1176"/>
    <w:rsid w:val="00DF1EEF"/>
    <w:rsid w:val="00DF380E"/>
    <w:rsid w:val="00E32AE2"/>
    <w:rsid w:val="00E331D0"/>
    <w:rsid w:val="00E355F7"/>
    <w:rsid w:val="00E432B3"/>
    <w:rsid w:val="00E45B7C"/>
    <w:rsid w:val="00E47EC8"/>
    <w:rsid w:val="00E502CA"/>
    <w:rsid w:val="00E53037"/>
    <w:rsid w:val="00E531ED"/>
    <w:rsid w:val="00E54033"/>
    <w:rsid w:val="00E547BE"/>
    <w:rsid w:val="00E642F0"/>
    <w:rsid w:val="00E9776D"/>
    <w:rsid w:val="00EB5D7F"/>
    <w:rsid w:val="00EC618A"/>
    <w:rsid w:val="00ED417B"/>
    <w:rsid w:val="00EE68BE"/>
    <w:rsid w:val="00EF1577"/>
    <w:rsid w:val="00F106CB"/>
    <w:rsid w:val="00F14AD8"/>
    <w:rsid w:val="00F509AB"/>
    <w:rsid w:val="00F50C30"/>
    <w:rsid w:val="00F600DF"/>
    <w:rsid w:val="00F875E8"/>
    <w:rsid w:val="00FA5EF0"/>
    <w:rsid w:val="00FB2CEF"/>
    <w:rsid w:val="00FD70F5"/>
    <w:rsid w:val="00FE0C0E"/>
    <w:rsid w:val="00FE4693"/>
    <w:rsid w:val="00FF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  <w14:docId w14:val="0398C8F0"/>
  <w15:docId w15:val="{0C292BDE-098B-4BEA-BCF6-85625CC45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9"/>
        <w:szCs w:val="19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6274F"/>
  </w:style>
  <w:style w:type="paragraph" w:styleId="Kop1">
    <w:name w:val="heading 1"/>
    <w:basedOn w:val="Standaard"/>
    <w:next w:val="Standaard"/>
    <w:link w:val="Kop1Char"/>
    <w:uiPriority w:val="1"/>
    <w:qFormat/>
    <w:rsid w:val="0056274F"/>
    <w:pPr>
      <w:pageBreakBefore/>
      <w:widowControl w:val="0"/>
      <w:spacing w:after="700" w:line="300" w:lineRule="atLeast"/>
      <w:contextualSpacing/>
      <w:outlineLvl w:val="0"/>
    </w:pPr>
    <w:rPr>
      <w:rFonts w:eastAsiaTheme="majorEastAsia" w:cstheme="majorBidi"/>
      <w:bCs/>
      <w:kern w:val="32"/>
      <w:sz w:val="24"/>
      <w:szCs w:val="28"/>
    </w:rPr>
  </w:style>
  <w:style w:type="paragraph" w:styleId="Kop2">
    <w:name w:val="heading 2"/>
    <w:basedOn w:val="Standaard"/>
    <w:next w:val="Standaard"/>
    <w:link w:val="Kop2Char"/>
    <w:unhideWhenUsed/>
    <w:qFormat/>
    <w:rsid w:val="0056274F"/>
    <w:pPr>
      <w:keepNext/>
      <w:widowControl w:val="0"/>
      <w:spacing w:before="200" w:line="300" w:lineRule="atLeast"/>
      <w:contextualSpacing/>
      <w:outlineLvl w:val="1"/>
    </w:pPr>
    <w:rPr>
      <w:rFonts w:eastAsiaTheme="majorEastAsia" w:cstheme="majorBidi"/>
      <w:b/>
      <w:bCs/>
      <w:kern w:val="32"/>
      <w:szCs w:val="26"/>
    </w:rPr>
  </w:style>
  <w:style w:type="paragraph" w:styleId="Kop3">
    <w:name w:val="heading 3"/>
    <w:basedOn w:val="Standaard"/>
    <w:next w:val="Standaard"/>
    <w:link w:val="Kop3Char"/>
    <w:unhideWhenUsed/>
    <w:qFormat/>
    <w:rsid w:val="0056274F"/>
    <w:pPr>
      <w:keepNext/>
      <w:widowControl w:val="0"/>
      <w:spacing w:before="240"/>
      <w:outlineLvl w:val="2"/>
    </w:pPr>
    <w:rPr>
      <w:rFonts w:eastAsiaTheme="majorEastAsia" w:cstheme="majorBidi"/>
      <w:bCs/>
      <w:i/>
      <w:kern w:val="32"/>
    </w:rPr>
  </w:style>
  <w:style w:type="paragraph" w:styleId="Kop4">
    <w:name w:val="heading 4"/>
    <w:basedOn w:val="Standaard"/>
    <w:next w:val="Standaard"/>
    <w:link w:val="Kop4Char"/>
    <w:qFormat/>
    <w:rsid w:val="003F2D54"/>
    <w:pPr>
      <w:keepNext/>
      <w:autoSpaceDE w:val="0"/>
      <w:autoSpaceDN w:val="0"/>
      <w:adjustRightInd w:val="0"/>
      <w:jc w:val="center"/>
      <w:outlineLvl w:val="3"/>
    </w:pPr>
    <w:rPr>
      <w:rFonts w:eastAsia="Times New Roman" w:cs="Times New Roman"/>
      <w:b/>
      <w:color w:val="000000"/>
      <w:szCs w:val="24"/>
      <w:lang w:eastAsia="nl-NL"/>
    </w:rPr>
  </w:style>
  <w:style w:type="paragraph" w:styleId="Kop5">
    <w:name w:val="heading 5"/>
    <w:basedOn w:val="Standaard"/>
    <w:next w:val="Standaard"/>
    <w:link w:val="Kop5Char"/>
    <w:qFormat/>
    <w:rsid w:val="003F2D54"/>
    <w:pPr>
      <w:keepNext/>
      <w:autoSpaceDE w:val="0"/>
      <w:autoSpaceDN w:val="0"/>
      <w:adjustRightInd w:val="0"/>
      <w:outlineLvl w:val="4"/>
    </w:pPr>
    <w:rPr>
      <w:rFonts w:eastAsia="Times New Roman" w:cs="Times New Roman"/>
      <w:i/>
      <w:color w:val="000000"/>
      <w:szCs w:val="24"/>
      <w:lang w:eastAsia="nl-NL"/>
    </w:rPr>
  </w:style>
  <w:style w:type="paragraph" w:styleId="Kop6">
    <w:name w:val="heading 6"/>
    <w:basedOn w:val="Standaard"/>
    <w:next w:val="Standaard"/>
    <w:link w:val="Kop6Char"/>
    <w:qFormat/>
    <w:rsid w:val="003F2D54"/>
    <w:pPr>
      <w:keepNext/>
      <w:jc w:val="center"/>
      <w:outlineLvl w:val="5"/>
    </w:pPr>
    <w:rPr>
      <w:rFonts w:eastAsia="Times New Roman" w:cs="Times New Roman"/>
      <w:b/>
      <w:snapToGrid w:val="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56274F"/>
    <w:rPr>
      <w:rFonts w:ascii="Verdana" w:eastAsiaTheme="majorEastAsia" w:hAnsi="Verdana" w:cstheme="majorBidi"/>
      <w:bCs/>
      <w:kern w:val="32"/>
      <w:sz w:val="24"/>
      <w:szCs w:val="28"/>
    </w:rPr>
  </w:style>
  <w:style w:type="character" w:customStyle="1" w:styleId="Kop2Char">
    <w:name w:val="Kop 2 Char"/>
    <w:basedOn w:val="Standaardalinea-lettertype"/>
    <w:link w:val="Kop2"/>
    <w:uiPriority w:val="1"/>
    <w:rsid w:val="0056274F"/>
    <w:rPr>
      <w:rFonts w:ascii="Verdana" w:eastAsiaTheme="majorEastAsia" w:hAnsi="Verdana" w:cstheme="majorBidi"/>
      <w:b/>
      <w:bCs/>
      <w:kern w:val="32"/>
      <w:sz w:val="18"/>
      <w:szCs w:val="26"/>
    </w:rPr>
  </w:style>
  <w:style w:type="character" w:customStyle="1" w:styleId="Kop3Char">
    <w:name w:val="Kop 3 Char"/>
    <w:basedOn w:val="Standaardalinea-lettertype"/>
    <w:link w:val="Kop3"/>
    <w:uiPriority w:val="1"/>
    <w:rsid w:val="0056274F"/>
    <w:rPr>
      <w:rFonts w:ascii="Verdana" w:eastAsiaTheme="majorEastAsia" w:hAnsi="Verdana" w:cstheme="majorBidi"/>
      <w:bCs/>
      <w:i/>
      <w:kern w:val="32"/>
      <w:sz w:val="18"/>
    </w:rPr>
  </w:style>
  <w:style w:type="paragraph" w:customStyle="1" w:styleId="Lijstbullet">
    <w:name w:val="Lijst bullet"/>
    <w:basedOn w:val="Standaard"/>
    <w:uiPriority w:val="2"/>
    <w:qFormat/>
    <w:rsid w:val="0056274F"/>
    <w:pPr>
      <w:numPr>
        <w:numId w:val="7"/>
      </w:numPr>
      <w:tabs>
        <w:tab w:val="left" w:pos="227"/>
      </w:tabs>
    </w:pPr>
  </w:style>
  <w:style w:type="paragraph" w:styleId="Lijstalinea">
    <w:name w:val="List Paragraph"/>
    <w:basedOn w:val="Standaard"/>
    <w:uiPriority w:val="34"/>
    <w:rsid w:val="002A6674"/>
    <w:pPr>
      <w:ind w:left="720"/>
      <w:contextualSpacing/>
    </w:pPr>
  </w:style>
  <w:style w:type="paragraph" w:customStyle="1" w:styleId="Lijststreepjetweedeniveau">
    <w:name w:val="Lijst streepje (tweede niveau)"/>
    <w:basedOn w:val="Standaard"/>
    <w:uiPriority w:val="2"/>
    <w:qFormat/>
    <w:rsid w:val="0056274F"/>
    <w:pPr>
      <w:numPr>
        <w:numId w:val="8"/>
      </w:numPr>
    </w:pPr>
  </w:style>
  <w:style w:type="paragraph" w:styleId="Geenafstand">
    <w:name w:val="No Spacing"/>
    <w:uiPriority w:val="3"/>
    <w:rsid w:val="000E4513"/>
    <w:rPr>
      <w:rFonts w:ascii="Verdana" w:hAnsi="Verdana"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12FD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2FD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nhideWhenUsed/>
    <w:rsid w:val="00012FD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012FDF"/>
  </w:style>
  <w:style w:type="paragraph" w:styleId="Voettekst">
    <w:name w:val="footer"/>
    <w:basedOn w:val="Standaard"/>
    <w:link w:val="VoettekstChar"/>
    <w:uiPriority w:val="99"/>
    <w:unhideWhenUsed/>
    <w:rsid w:val="00012FD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12FDF"/>
  </w:style>
  <w:style w:type="character" w:styleId="Hyperlink">
    <w:name w:val="Hyperlink"/>
    <w:basedOn w:val="Standaardalinea-lettertype"/>
    <w:uiPriority w:val="99"/>
    <w:unhideWhenUsed/>
    <w:rsid w:val="00D111C5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B01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4Char">
    <w:name w:val="Kop 4 Char"/>
    <w:basedOn w:val="Standaardalinea-lettertype"/>
    <w:link w:val="Kop4"/>
    <w:rsid w:val="003F2D54"/>
    <w:rPr>
      <w:rFonts w:eastAsia="Times New Roman" w:cs="Times New Roman"/>
      <w:b/>
      <w:color w:val="000000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rsid w:val="003F2D54"/>
    <w:rPr>
      <w:rFonts w:eastAsia="Times New Roman" w:cs="Times New Roman"/>
      <w:i/>
      <w:color w:val="000000"/>
      <w:szCs w:val="24"/>
      <w:lang w:eastAsia="nl-NL"/>
    </w:rPr>
  </w:style>
  <w:style w:type="character" w:customStyle="1" w:styleId="Kop6Char">
    <w:name w:val="Kop 6 Char"/>
    <w:basedOn w:val="Standaardalinea-lettertype"/>
    <w:link w:val="Kop6"/>
    <w:rsid w:val="003F2D54"/>
    <w:rPr>
      <w:rFonts w:eastAsia="Times New Roman" w:cs="Times New Roman"/>
      <w:b/>
      <w:snapToGrid w:val="0"/>
      <w:szCs w:val="24"/>
      <w:lang w:eastAsia="nl-NL"/>
    </w:rPr>
  </w:style>
  <w:style w:type="paragraph" w:customStyle="1" w:styleId="Default">
    <w:name w:val="Default"/>
    <w:rsid w:val="0023105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CA967-7313-4735-8DFD-3EBB1BF62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648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Specificaties VTS IHZ VA</vt:lpstr>
    </vt:vector>
  </TitlesOfParts>
  <Company>Ministerie van Financiën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Specificaties VTS IHZ VA</dc:title>
  <dc:creator>Linda L. Janse</dc:creator>
  <cp:lastModifiedBy>Linda L. Janse</cp:lastModifiedBy>
  <cp:revision>4</cp:revision>
  <cp:lastPrinted>2026-02-04T14:22:00Z</cp:lastPrinted>
  <dcterms:created xsi:type="dcterms:W3CDTF">2025-12-05T12:17:00Z</dcterms:created>
  <dcterms:modified xsi:type="dcterms:W3CDTF">2026-02-04T14:23:00Z</dcterms:modified>
  <cp:category/>
</cp:coreProperties>
</file>